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jc w:val="center"/>
        <w:rPr>
          <w:rFonts w:hint="default" w:ascii="Arial" w:hAnsi="Arial" w:cs="Arial"/>
        </w:rPr>
      </w:pPr>
      <w:bookmarkStart w:id="0" w:name="_bv9mtkhmldc" w:colFirst="0" w:colLast="0"/>
      <w:bookmarkEnd w:id="0"/>
      <w:r>
        <w:rPr>
          <w:rFonts w:hint="default" w:ascii="Arial" w:hAnsi="Arial" w:cs="Arial"/>
          <w:rtl w:val="0"/>
        </w:rPr>
        <w:t>MEMORIU TEHNIC PENTRU ARHITECTURA</w:t>
      </w:r>
    </w:p>
    <w:p>
      <w:pPr>
        <w:pStyle w:val="3"/>
        <w:spacing w:before="240" w:line="360" w:lineRule="auto"/>
        <w:rPr>
          <w:rFonts w:hint="default" w:ascii="Arial" w:hAnsi="Arial" w:cs="Arial"/>
        </w:rPr>
      </w:pPr>
      <w:bookmarkStart w:id="1" w:name="_adm44rbtbquw" w:colFirst="0" w:colLast="0"/>
      <w:bookmarkEnd w:id="1"/>
      <w:r>
        <w:rPr>
          <w:rFonts w:hint="default" w:ascii="Arial" w:hAnsi="Arial" w:cs="Arial"/>
          <w:rtl w:val="0"/>
        </w:rPr>
        <w:t>1. DATE GENERALE</w:t>
      </w:r>
    </w:p>
    <w:p>
      <w:pPr>
        <w:pStyle w:val="5"/>
        <w:spacing w:line="360" w:lineRule="auto"/>
        <w:ind w:left="720"/>
        <w:rPr>
          <w:rFonts w:hint="default" w:ascii="Arial" w:hAnsi="Arial" w:cs="Arial"/>
          <w:rtl w:val="0"/>
          <w:lang w:val="en-US"/>
        </w:rPr>
      </w:pPr>
      <w:bookmarkStart w:id="2" w:name="_9est7dvi733a" w:colFirst="0" w:colLast="0"/>
      <w:bookmarkEnd w:id="2"/>
      <w:r>
        <w:rPr>
          <w:rFonts w:hint="default" w:ascii="Arial" w:hAnsi="Arial" w:cs="Arial"/>
          <w:rtl w:val="0"/>
        </w:rPr>
        <w:t>1. 1. Obiectul proiectului</w:t>
      </w:r>
      <w:bookmarkStart w:id="3" w:name="_sc8l4te7xl28" w:colFirst="0" w:colLast="0"/>
      <w:bookmarkEnd w:id="3"/>
      <w:r>
        <w:rPr>
          <w:rFonts w:hint="default" w:ascii="Arial" w:hAnsi="Arial" w:cs="Arial"/>
          <w:rtl w:val="0"/>
          <w:lang w:val="en-US"/>
        </w:rPr>
        <w:t>:</w:t>
      </w:r>
    </w:p>
    <w:p>
      <w:pPr>
        <w:rPr>
          <w:rFonts w:hint="default"/>
          <w:lang w:val="en-US"/>
        </w:rPr>
      </w:pPr>
    </w:p>
    <w:tbl>
      <w:tblPr>
        <w:tblStyle w:val="13"/>
        <w:tblW w:w="9669" w:type="dxa"/>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3846"/>
        <w:gridCol w:w="5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460" w:hRule="atLeast"/>
        </w:trPr>
        <w:tc>
          <w:tcPr>
            <w:tcW w:w="3846" w:type="dxa"/>
            <w:tcMar>
              <w:top w:w="100" w:type="dxa"/>
              <w:left w:w="100" w:type="dxa"/>
              <w:bottom w:w="100" w:type="dxa"/>
              <w:right w:w="100" w:type="dxa"/>
            </w:tcMar>
            <w:vAlign w:val="top"/>
          </w:tcPr>
          <w:p>
            <w:pPr>
              <w:widowControl w:val="0"/>
              <w:rPr>
                <w:rFonts w:hint="default" w:ascii="Arial" w:hAnsi="Arial" w:cs="Arial"/>
                <w:b/>
              </w:rPr>
            </w:pPr>
            <w:r>
              <w:rPr>
                <w:rFonts w:hint="default" w:ascii="Arial" w:hAnsi="Arial" w:cs="Arial"/>
                <w:b/>
                <w:rtl w:val="0"/>
              </w:rPr>
              <w:t>1. Denumirea obiectivului de investiții;</w:t>
            </w:r>
          </w:p>
          <w:p>
            <w:pPr>
              <w:spacing w:before="240" w:line="240" w:lineRule="auto"/>
              <w:ind w:right="-80"/>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ab/>
            </w:r>
            <w:r>
              <w:rPr>
                <w:rFonts w:hint="default" w:ascii="Arial" w:hAnsi="Arial" w:cs="Arial"/>
                <w:b/>
                <w:rtl w:val="0"/>
              </w:rPr>
              <w:tab/>
            </w:r>
          </w:p>
        </w:tc>
        <w:tc>
          <w:tcPr>
            <w:tcW w:w="5823" w:type="dxa"/>
            <w:tcMar>
              <w:top w:w="100" w:type="dxa"/>
              <w:left w:w="100" w:type="dxa"/>
              <w:bottom w:w="100" w:type="dxa"/>
              <w:right w:w="100" w:type="dxa"/>
            </w:tcMar>
            <w:vAlign w:val="top"/>
          </w:tcPr>
          <w:p>
            <w:pPr>
              <w:pStyle w:val="4"/>
              <w:widowControl w:val="0"/>
              <w:ind w:left="0" w:firstLine="0"/>
              <w:rPr>
                <w:rFonts w:hint="default" w:ascii="Arial" w:hAnsi="Arial" w:cs="Arial"/>
              </w:rPr>
            </w:pPr>
            <w:bookmarkStart w:id="4" w:name="_u7bj05izkr3j" w:colFirst="0" w:colLast="0"/>
            <w:bookmarkEnd w:id="4"/>
            <w:r>
              <w:rPr>
                <w:rFonts w:hint="default" w:ascii="Arial" w:hAnsi="Arial" w:cs="Arial"/>
                <w:rtl w:val="0"/>
              </w:rPr>
              <w:t xml:space="preserve">LUCRĂRI DE ÎNTREȚINERE COMPLEX ARHEOLOGIC POROLISSUM-MOIGRAD SI AMENAJARE  COMPLEXULUI ARHEOLOGIC </w:t>
            </w:r>
            <w:r>
              <w:rPr>
                <w:rFonts w:hint="default" w:ascii="Arial" w:hAnsi="Arial" w:cs="Arial"/>
                <w:rtl w:val="0"/>
              </w:rPr>
              <w:tab/>
            </w:r>
            <w:r>
              <w:rPr>
                <w:rFonts w:hint="default" w:ascii="Arial" w:hAnsi="Arial" w:cs="Arial"/>
                <w:rtl w:val="0"/>
              </w:rPr>
              <w:t>POROLISSUM - MOIGRAD</w:t>
            </w:r>
            <w:r>
              <w:rPr>
                <w:rFonts w:hint="default" w:ascii="Arial" w:hAnsi="Arial" w:cs="Arial"/>
                <w:rtl w:val="0"/>
              </w:rPr>
              <w:tab/>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rtl w:val="0"/>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Ex>
        <w:trPr>
          <w:trHeight w:val="1260" w:hRule="atLeast"/>
        </w:trPr>
        <w:tc>
          <w:tcPr>
            <w:tcW w:w="3846" w:type="dxa"/>
            <w:tcMar>
              <w:top w:w="100" w:type="dxa"/>
              <w:left w:w="100" w:type="dxa"/>
              <w:bottom w:w="100" w:type="dxa"/>
              <w:right w:w="100" w:type="dxa"/>
            </w:tcMar>
            <w:vAlign w:val="top"/>
          </w:tcPr>
          <w:p>
            <w:pPr>
              <w:widowControl w:val="0"/>
              <w:rPr>
                <w:rFonts w:hint="default" w:ascii="Arial" w:hAnsi="Arial" w:cs="Arial"/>
                <w:b/>
              </w:rPr>
            </w:pPr>
            <w:r>
              <w:rPr>
                <w:rFonts w:hint="default" w:ascii="Arial" w:hAnsi="Arial" w:cs="Arial"/>
                <w:b/>
                <w:rtl w:val="0"/>
              </w:rPr>
              <w:t xml:space="preserve">2. Amplasamentul </w:t>
            </w:r>
          </w:p>
          <w:p>
            <w:pPr>
              <w:widowControl w:val="0"/>
              <w:rPr>
                <w:rFonts w:hint="default" w:ascii="Arial" w:hAnsi="Arial" w:cs="Arial"/>
                <w:b/>
              </w:rPr>
            </w:pPr>
            <w:r>
              <w:rPr>
                <w:rFonts w:hint="default" w:ascii="Arial" w:hAnsi="Arial" w:cs="Arial"/>
                <w:b/>
                <w:rtl w:val="0"/>
              </w:rPr>
              <w:t>(judetul, localitatea, strada, numarul);</w:t>
            </w:r>
          </w:p>
          <w:p>
            <w:pPr>
              <w:spacing w:before="240" w:line="240" w:lineRule="auto"/>
              <w:ind w:right="-80"/>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ab/>
            </w:r>
            <w:r>
              <w:rPr>
                <w:rFonts w:hint="default" w:ascii="Arial" w:hAnsi="Arial" w:cs="Arial"/>
                <w:b/>
                <w:rtl w:val="0"/>
              </w:rPr>
              <w:tab/>
            </w:r>
            <w:r>
              <w:rPr>
                <w:rFonts w:hint="default" w:ascii="Arial" w:hAnsi="Arial" w:cs="Arial"/>
                <w:b/>
                <w:rtl w:val="0"/>
              </w:rPr>
              <w:tab/>
            </w:r>
          </w:p>
        </w:tc>
        <w:tc>
          <w:tcPr>
            <w:tcW w:w="5823" w:type="dxa"/>
            <w:tcMar>
              <w:top w:w="100" w:type="dxa"/>
              <w:left w:w="100" w:type="dxa"/>
              <w:bottom w:w="100" w:type="dxa"/>
              <w:right w:w="100" w:type="dxa"/>
            </w:tcMar>
            <w:vAlign w:val="top"/>
          </w:tcPr>
          <w:p>
            <w:pPr>
              <w:spacing w:line="240" w:lineRule="auto"/>
              <w:rPr>
                <w:rFonts w:hint="default" w:ascii="Arial" w:hAnsi="Arial" w:cs="Arial"/>
              </w:rPr>
            </w:pPr>
            <w:r>
              <w:rPr>
                <w:rFonts w:hint="default" w:ascii="Arial" w:hAnsi="Arial" w:cs="Arial"/>
                <w:rtl w:val="0"/>
              </w:rPr>
              <w:t xml:space="preserve">Extravilan </w:t>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 xml:space="preserve">com. Mirșid, Sat Moigrad, </w:t>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p>
          <w:p>
            <w:pPr>
              <w:spacing w:line="240" w:lineRule="auto"/>
              <w:rPr>
                <w:rFonts w:hint="default" w:ascii="Arial" w:hAnsi="Arial" w:cs="Arial"/>
              </w:rPr>
            </w:pPr>
            <w:r>
              <w:rPr>
                <w:rFonts w:hint="default" w:ascii="Arial" w:hAnsi="Arial" w:cs="Arial"/>
                <w:rtl w:val="0"/>
              </w:rPr>
              <w:t xml:space="preserve">Extravilan </w:t>
            </w:r>
          </w:p>
          <w:p>
            <w:pPr>
              <w:spacing w:line="240" w:lineRule="auto"/>
              <w:rPr>
                <w:rFonts w:hint="default" w:ascii="Arial" w:hAnsi="Arial" w:cs="Arial"/>
              </w:rPr>
            </w:pPr>
            <w:r>
              <w:rPr>
                <w:rFonts w:hint="default" w:ascii="Arial" w:hAnsi="Arial" w:cs="Arial"/>
                <w:rtl w:val="0"/>
              </w:rPr>
              <w:t>com Creaca, sat Jac</w:t>
            </w:r>
            <w:r>
              <w:rPr>
                <w:rFonts w:hint="default" w:ascii="Arial" w:hAnsi="Arial" w:cs="Arial"/>
                <w:rtl w:val="0"/>
              </w:rPr>
              <w:tab/>
            </w:r>
            <w:r>
              <w:rPr>
                <w:rFonts w:hint="default" w:ascii="Arial" w:hAnsi="Arial" w:cs="Arial"/>
                <w:rtl w:val="0"/>
              </w:rPr>
              <w:tab/>
            </w:r>
            <w:r>
              <w:rPr>
                <w:rFonts w:hint="default" w:ascii="Arial" w:hAnsi="Arial" w:cs="Arial"/>
                <w:rtl w:val="0"/>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Ex>
        <w:trPr>
          <w:trHeight w:val="1140" w:hRule="atLeast"/>
        </w:trPr>
        <w:tc>
          <w:tcPr>
            <w:tcW w:w="3846" w:type="dxa"/>
            <w:tcMar>
              <w:top w:w="100" w:type="dxa"/>
              <w:left w:w="100" w:type="dxa"/>
              <w:bottom w:w="100" w:type="dxa"/>
              <w:right w:w="100" w:type="dxa"/>
            </w:tcMar>
            <w:vAlign w:val="top"/>
          </w:tcPr>
          <w:p>
            <w:pPr>
              <w:widowControl w:val="0"/>
              <w:rPr>
                <w:rFonts w:hint="default" w:ascii="Arial" w:hAnsi="Arial" w:cs="Arial"/>
                <w:b/>
              </w:rPr>
            </w:pPr>
            <w:r>
              <w:rPr>
                <w:rFonts w:hint="default" w:ascii="Arial" w:hAnsi="Arial" w:cs="Arial"/>
                <w:b/>
                <w:rtl w:val="0"/>
              </w:rPr>
              <w:t>3. Titularul investiției;</w:t>
            </w:r>
          </w:p>
          <w:p>
            <w:pPr>
              <w:spacing w:before="240" w:line="240" w:lineRule="auto"/>
              <w:ind w:right="-80"/>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ab/>
            </w:r>
          </w:p>
        </w:tc>
        <w:tc>
          <w:tcPr>
            <w:tcW w:w="5823" w:type="dxa"/>
            <w:tcMar>
              <w:top w:w="100" w:type="dxa"/>
              <w:left w:w="100" w:type="dxa"/>
              <w:bottom w:w="100" w:type="dxa"/>
              <w:right w:w="100" w:type="dxa"/>
            </w:tcMar>
            <w:vAlign w:val="top"/>
          </w:tcPr>
          <w:p>
            <w:pPr>
              <w:spacing w:line="240" w:lineRule="auto"/>
              <w:rPr>
                <w:rFonts w:hint="default" w:ascii="Arial" w:hAnsi="Arial" w:cs="Arial"/>
                <w:b/>
              </w:rPr>
            </w:pPr>
            <w:r>
              <w:rPr>
                <w:rFonts w:hint="default" w:ascii="Arial" w:hAnsi="Arial" w:cs="Arial"/>
                <w:b/>
                <w:rtl w:val="0"/>
              </w:rPr>
              <w:t>JUDEȚUL SĂLAJ</w:t>
            </w:r>
          </w:p>
          <w:p>
            <w:pPr>
              <w:spacing w:line="240" w:lineRule="auto"/>
              <w:rPr>
                <w:rFonts w:hint="default" w:ascii="Arial" w:hAnsi="Arial" w:cs="Arial"/>
              </w:rPr>
            </w:pPr>
            <w:r>
              <w:rPr>
                <w:rFonts w:hint="default" w:ascii="Arial" w:hAnsi="Arial" w:cs="Arial"/>
                <w:rtl w:val="0"/>
              </w:rPr>
              <w:t>p-ța 1 Decembrie 1918 nr. 12</w:t>
            </w:r>
          </w:p>
          <w:p>
            <w:pPr>
              <w:spacing w:line="240" w:lineRule="auto"/>
              <w:rPr>
                <w:rFonts w:hint="default" w:ascii="Arial" w:hAnsi="Arial" w:cs="Arial"/>
              </w:rPr>
            </w:pPr>
            <w:r>
              <w:rPr>
                <w:rFonts w:hint="default" w:ascii="Arial" w:hAnsi="Arial" w:cs="Arial"/>
                <w:rtl w:val="0"/>
              </w:rPr>
              <w:t>Mun. Zalău, jud. Sălaj</w:t>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Ex>
        <w:trPr>
          <w:trHeight w:val="540" w:hRule="atLeast"/>
        </w:trPr>
        <w:tc>
          <w:tcPr>
            <w:tcW w:w="3846" w:type="dxa"/>
            <w:tcMar>
              <w:top w:w="100" w:type="dxa"/>
              <w:left w:w="100" w:type="dxa"/>
              <w:bottom w:w="100" w:type="dxa"/>
              <w:right w:w="100" w:type="dxa"/>
            </w:tcMar>
            <w:vAlign w:val="top"/>
          </w:tcPr>
          <w:p>
            <w:pPr>
              <w:widowControl w:val="0"/>
              <w:rPr>
                <w:rFonts w:hint="default" w:ascii="Arial" w:hAnsi="Arial" w:cs="Arial"/>
                <w:b/>
              </w:rPr>
            </w:pPr>
            <w:r>
              <w:rPr>
                <w:rFonts w:hint="default" w:ascii="Arial" w:hAnsi="Arial" w:cs="Arial"/>
                <w:b/>
                <w:rtl w:val="0"/>
              </w:rPr>
              <w:t>4. Faza</w:t>
            </w:r>
            <w:r>
              <w:rPr>
                <w:rFonts w:hint="default" w:ascii="Arial" w:hAnsi="Arial" w:cs="Arial"/>
                <w:b/>
                <w:rtl w:val="0"/>
              </w:rPr>
              <w:tab/>
            </w:r>
          </w:p>
        </w:tc>
        <w:tc>
          <w:tcPr>
            <w:tcW w:w="5823" w:type="dxa"/>
            <w:tcMar>
              <w:top w:w="100" w:type="dxa"/>
              <w:left w:w="100" w:type="dxa"/>
              <w:bottom w:w="100" w:type="dxa"/>
              <w:right w:w="100" w:type="dxa"/>
            </w:tcMar>
            <w:vAlign w:val="top"/>
          </w:tcPr>
          <w:p>
            <w:pPr>
              <w:spacing w:line="240" w:lineRule="auto"/>
              <w:rPr>
                <w:rFonts w:hint="default" w:ascii="Arial" w:hAnsi="Arial" w:cs="Arial"/>
                <w:b/>
              </w:rPr>
            </w:pPr>
          </w:p>
          <w:p>
            <w:pPr>
              <w:spacing w:line="240" w:lineRule="auto"/>
              <w:rPr>
                <w:rFonts w:hint="default" w:ascii="Arial" w:hAnsi="Arial" w:cs="Arial"/>
              </w:rPr>
            </w:pPr>
            <w:r>
              <w:rPr>
                <w:rFonts w:hint="default" w:ascii="Arial" w:hAnsi="Arial" w:cs="Arial"/>
                <w:b/>
                <w:rtl w:val="0"/>
              </w:rPr>
              <w:t>AVIZE</w:t>
            </w:r>
            <w:r>
              <w:rPr>
                <w:rFonts w:hint="default" w:ascii="Arial" w:hAnsi="Arial" w:cs="Arial"/>
                <w:rtl w:val="0"/>
              </w:rPr>
              <w:tab/>
            </w:r>
            <w:r>
              <w:rPr>
                <w:rFonts w:hint="default" w:ascii="Arial" w:hAnsi="Arial" w:cs="Arial"/>
                <w:rtl w:val="0"/>
              </w:rPr>
              <w:tab/>
            </w:r>
            <w:r>
              <w:rPr>
                <w:rFonts w:hint="default" w:ascii="Arial" w:hAnsi="Arial" w:cs="Arial"/>
                <w:rtl w:val="0"/>
              </w:rPr>
              <w:tab/>
            </w:r>
            <w:r>
              <w:rPr>
                <w:rFonts w:hint="default" w:ascii="Arial" w:hAnsi="Arial" w:cs="Arial"/>
                <w:rtl w:val="0"/>
              </w:rPr>
              <w:tab/>
            </w:r>
          </w:p>
        </w:tc>
      </w:tr>
    </w:tbl>
    <w:p>
      <w:pPr>
        <w:spacing w:before="240" w:line="240" w:lineRule="auto"/>
        <w:ind w:right="-80"/>
        <w:rPr>
          <w:rFonts w:hint="default" w:ascii="Arial" w:hAnsi="Arial" w:cs="Arial"/>
        </w:rPr>
      </w:pPr>
      <w:r>
        <w:rPr>
          <w:rFonts w:hint="default" w:ascii="Arial" w:hAnsi="Arial" w:cs="Arial"/>
          <w:rtl w:val="0"/>
        </w:rPr>
        <w:tab/>
      </w:r>
    </w:p>
    <w:p>
      <w:pPr>
        <w:pStyle w:val="4"/>
        <w:spacing w:before="240" w:line="240" w:lineRule="auto"/>
        <w:ind w:right="-80"/>
        <w:rPr>
          <w:rFonts w:hint="default" w:ascii="Arial" w:hAnsi="Arial" w:cs="Arial"/>
        </w:rPr>
      </w:pPr>
      <w:bookmarkStart w:id="5" w:name="_lpsqq240o3ec" w:colFirst="0" w:colLast="0"/>
      <w:bookmarkEnd w:id="5"/>
      <w:r>
        <w:rPr>
          <w:rFonts w:hint="default" w:ascii="Arial" w:hAnsi="Arial" w:cs="Arial"/>
          <w:rtl w:val="0"/>
        </w:rPr>
        <w:t>1.2. .</w:t>
      </w:r>
      <w:r>
        <w:rPr>
          <w:rFonts w:hint="default" w:ascii="Arial" w:hAnsi="Arial" w:cs="Arial"/>
          <w:b/>
          <w:u w:val="single"/>
          <w:rtl w:val="0"/>
        </w:rPr>
        <w:t>Caracteristicile amplasamentului</w:t>
      </w:r>
      <w:r>
        <w:rPr>
          <w:rFonts w:hint="default" w:ascii="Arial" w:hAnsi="Arial" w:cs="Arial"/>
          <w:rtl w:val="0"/>
        </w:rPr>
        <w:t xml:space="preserve"> </w:t>
      </w:r>
      <w:r>
        <w:rPr>
          <w:rFonts w:hint="default" w:ascii="Arial" w:hAnsi="Arial" w:cs="Arial"/>
          <w:rtl w:val="0"/>
        </w:rPr>
        <w:tab/>
      </w:r>
    </w:p>
    <w:p>
      <w:pPr>
        <w:spacing w:before="240" w:line="360" w:lineRule="auto"/>
        <w:rPr>
          <w:rFonts w:hint="default" w:ascii="Arial" w:hAnsi="Arial" w:cs="Arial"/>
          <w:b/>
        </w:rPr>
      </w:pPr>
      <w:r>
        <w:rPr>
          <w:rFonts w:hint="default" w:ascii="Arial" w:hAnsi="Arial" w:cs="Arial"/>
          <w:b/>
          <w:rtl w:val="0"/>
        </w:rPr>
        <w:tab/>
      </w:r>
      <w:r>
        <w:rPr>
          <w:rFonts w:hint="default" w:ascii="Arial" w:hAnsi="Arial" w:cs="Arial"/>
          <w:b/>
          <w:rtl w:val="0"/>
        </w:rPr>
        <w:t>- Încadrarea în localitate şi zonă:</w:t>
      </w:r>
    </w:p>
    <w:p>
      <w:pPr>
        <w:spacing w:before="240" w:line="360" w:lineRule="auto"/>
        <w:ind w:firstLine="720"/>
        <w:rPr>
          <w:rFonts w:hint="default" w:ascii="Arial" w:hAnsi="Arial" w:cs="Arial"/>
        </w:rPr>
      </w:pPr>
      <w:r>
        <w:rPr>
          <w:rFonts w:hint="default" w:ascii="Arial" w:hAnsi="Arial" w:cs="Arial"/>
          <w:rtl w:val="0"/>
        </w:rPr>
        <w:t>Imobilul este situat in extravilanul com. Mirșid, sat Moigrad si com. Creaca, satul Jac. Terenurile vizate sunt înscrise în cărțile funciare:</w:t>
      </w:r>
    </w:p>
    <w:tbl>
      <w:tblPr>
        <w:tblStyle w:val="14"/>
        <w:tblW w:w="97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581"/>
        <w:gridCol w:w="883"/>
        <w:gridCol w:w="752"/>
        <w:gridCol w:w="1211"/>
        <w:gridCol w:w="1119"/>
        <w:gridCol w:w="1394"/>
        <w:gridCol w:w="38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640" w:hRule="atLeast"/>
        </w:trPr>
        <w:tc>
          <w:tcPr>
            <w:tcW w:w="581" w:type="dxa"/>
            <w:tcMar>
              <w:top w:w="0" w:type="dxa"/>
              <w:left w:w="0" w:type="dxa"/>
              <w:bottom w:w="0" w:type="dxa"/>
              <w:right w:w="0" w:type="dxa"/>
            </w:tcMar>
            <w:vAlign w:val="top"/>
          </w:tcPr>
          <w:p>
            <w:pPr>
              <w:spacing w:before="240" w:line="240" w:lineRule="auto"/>
              <w:ind w:right="-80"/>
              <w:rPr>
                <w:rFonts w:hint="default" w:ascii="Arial" w:hAnsi="Arial" w:cs="Arial"/>
              </w:rPr>
            </w:pPr>
            <w:r>
              <w:rPr>
                <w:rFonts w:hint="default" w:ascii="Arial" w:hAnsi="Arial" w:cs="Arial"/>
                <w:b/>
                <w:sz w:val="16"/>
                <w:szCs w:val="16"/>
                <w:rtl w:val="0"/>
              </w:rPr>
              <w:t>Nr.</w:t>
            </w:r>
            <w:r>
              <w:rPr>
                <w:rFonts w:hint="default" w:ascii="Arial" w:hAnsi="Arial" w:cs="Arial"/>
                <w:rtl w:val="0"/>
              </w:rPr>
              <w:tab/>
            </w:r>
          </w:p>
        </w:tc>
        <w:tc>
          <w:tcPr>
            <w:tcW w:w="883"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 xml:space="preserve">Nr. </w:t>
            </w:r>
            <w:r>
              <w:rPr>
                <w:rFonts w:hint="default" w:ascii="Arial" w:hAnsi="Arial" w:cs="Arial"/>
                <w:b/>
                <w:sz w:val="16"/>
                <w:szCs w:val="16"/>
                <w:rtl w:val="0"/>
              </w:rPr>
              <w:tab/>
            </w:r>
            <w:r>
              <w:rPr>
                <w:rFonts w:hint="default" w:ascii="Arial" w:hAnsi="Arial" w:cs="Arial"/>
                <w:b/>
                <w:sz w:val="16"/>
                <w:szCs w:val="16"/>
                <w:rtl w:val="0"/>
              </w:rPr>
              <w:t>C.F.</w:t>
            </w:r>
            <w:r>
              <w:rPr>
                <w:rFonts w:hint="default" w:ascii="Arial" w:hAnsi="Arial" w:cs="Arial"/>
                <w:rtl w:val="0"/>
              </w:rPr>
              <w:tab/>
            </w:r>
          </w:p>
        </w:tc>
        <w:tc>
          <w:tcPr>
            <w:tcW w:w="752"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 xml:space="preserve">Nr. </w:t>
            </w:r>
            <w:r>
              <w:rPr>
                <w:rFonts w:hint="default" w:ascii="Arial" w:hAnsi="Arial" w:cs="Arial"/>
                <w:b/>
                <w:sz w:val="16"/>
                <w:szCs w:val="16"/>
                <w:rtl w:val="0"/>
              </w:rPr>
              <w:tab/>
            </w:r>
            <w:r>
              <w:rPr>
                <w:rFonts w:hint="default" w:ascii="Arial" w:hAnsi="Arial" w:cs="Arial"/>
                <w:b/>
                <w:sz w:val="16"/>
                <w:szCs w:val="16"/>
                <w:rtl w:val="0"/>
              </w:rPr>
              <w:t>Cad.</w:t>
            </w:r>
            <w:r>
              <w:rPr>
                <w:rFonts w:hint="default" w:ascii="Arial" w:hAnsi="Arial" w:cs="Arial"/>
                <w:rtl w:val="0"/>
              </w:rPr>
              <w:tab/>
            </w:r>
          </w:p>
        </w:tc>
        <w:tc>
          <w:tcPr>
            <w:tcW w:w="121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Localitatea</w:t>
            </w:r>
            <w:r>
              <w:rPr>
                <w:rFonts w:hint="default" w:ascii="Arial" w:hAnsi="Arial" w:cs="Arial"/>
                <w:rtl w:val="0"/>
              </w:rPr>
              <w:tab/>
            </w:r>
          </w:p>
        </w:tc>
        <w:tc>
          <w:tcPr>
            <w:tcW w:w="1119"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16"/>
                <w:szCs w:val="16"/>
              </w:rPr>
            </w:pPr>
            <w:r>
              <w:rPr>
                <w:rFonts w:hint="default" w:ascii="Arial" w:hAnsi="Arial" w:cs="Arial"/>
                <w:b/>
                <w:sz w:val="16"/>
                <w:szCs w:val="16"/>
                <w:rtl w:val="0"/>
              </w:rPr>
              <w:t>Suprafața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(mp)</w:t>
            </w:r>
            <w:r>
              <w:rPr>
                <w:rFonts w:hint="default" w:ascii="Arial" w:hAnsi="Arial" w:cs="Arial"/>
                <w:rtl w:val="0"/>
              </w:rPr>
              <w:tab/>
            </w:r>
          </w:p>
        </w:tc>
        <w:tc>
          <w:tcPr>
            <w:tcW w:w="1394"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Proprietar</w:t>
            </w:r>
            <w:r>
              <w:rPr>
                <w:rFonts w:hint="default" w:ascii="Arial" w:hAnsi="Arial" w:cs="Arial"/>
                <w:rtl w:val="0"/>
              </w:rPr>
              <w:tab/>
            </w:r>
          </w:p>
        </w:tc>
        <w:tc>
          <w:tcPr>
            <w:tcW w:w="3808"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Folosința</w:t>
            </w: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720" w:hRule="atLeast"/>
        </w:trPr>
        <w:tc>
          <w:tcPr>
            <w:tcW w:w="58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16"/>
                <w:szCs w:val="16"/>
                <w:rtl w:val="0"/>
              </w:rPr>
              <w:t>1</w:t>
            </w:r>
            <w:r>
              <w:rPr>
                <w:rFonts w:hint="default" w:ascii="Arial" w:hAnsi="Arial" w:cs="Arial"/>
                <w:rtl w:val="0"/>
              </w:rPr>
              <w:tab/>
            </w:r>
          </w:p>
        </w:tc>
        <w:tc>
          <w:tcPr>
            <w:tcW w:w="883"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250/N</w:t>
            </w:r>
          </w:p>
        </w:tc>
        <w:tc>
          <w:tcPr>
            <w:tcW w:w="752"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356</w:t>
            </w:r>
          </w:p>
        </w:tc>
        <w:tc>
          <w:tcPr>
            <w:tcW w:w="121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Creaca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Jac</w:t>
            </w:r>
          </w:p>
        </w:tc>
        <w:tc>
          <w:tcPr>
            <w:tcW w:w="1119"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636136 mp</w:t>
            </w:r>
            <w:r>
              <w:rPr>
                <w:rFonts w:hint="default" w:ascii="Arial" w:hAnsi="Arial" w:cs="Arial"/>
                <w:rtl w:val="0"/>
              </w:rPr>
              <w:tab/>
            </w:r>
          </w:p>
        </w:tc>
        <w:tc>
          <w:tcPr>
            <w:tcW w:w="1394"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Județul Sălaj, domeniul publi</w:t>
            </w:r>
            <w:r>
              <w:rPr>
                <w:rFonts w:hint="default" w:ascii="Arial" w:hAnsi="Arial" w:cs="Arial"/>
                <w:rtl w:val="0"/>
              </w:rPr>
              <w:tab/>
            </w:r>
          </w:p>
        </w:tc>
        <w:tc>
          <w:tcPr>
            <w:tcW w:w="3808"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anexa gospodărească cu destinație ”Castru Roman Porolissum”</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580" w:hRule="atLeast"/>
        </w:trPr>
        <w:tc>
          <w:tcPr>
            <w:tcW w:w="58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rtl w:val="0"/>
              </w:rPr>
              <w:t>2</w:t>
            </w:r>
            <w:r>
              <w:rPr>
                <w:rFonts w:hint="default" w:ascii="Arial" w:hAnsi="Arial" w:cs="Arial"/>
                <w:rtl w:val="0"/>
              </w:rPr>
              <w:tab/>
            </w:r>
          </w:p>
        </w:tc>
        <w:tc>
          <w:tcPr>
            <w:tcW w:w="883"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251/N</w:t>
            </w:r>
          </w:p>
        </w:tc>
        <w:tc>
          <w:tcPr>
            <w:tcW w:w="752"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351</w:t>
            </w:r>
          </w:p>
        </w:tc>
        <w:tc>
          <w:tcPr>
            <w:tcW w:w="121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Com. Creaca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Jac</w:t>
            </w:r>
          </w:p>
        </w:tc>
        <w:tc>
          <w:tcPr>
            <w:tcW w:w="1119"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41266 mp</w:t>
            </w:r>
            <w:r>
              <w:rPr>
                <w:rFonts w:hint="default" w:ascii="Arial" w:hAnsi="Arial" w:cs="Arial"/>
                <w:rtl w:val="0"/>
              </w:rPr>
              <w:tab/>
            </w:r>
          </w:p>
        </w:tc>
        <w:tc>
          <w:tcPr>
            <w:tcW w:w="1394"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Județul Sălaj, domeniul publc</w:t>
            </w:r>
            <w:r>
              <w:rPr>
                <w:rFonts w:hint="default" w:ascii="Arial" w:hAnsi="Arial" w:cs="Arial"/>
                <w:rtl w:val="0"/>
              </w:rPr>
              <w:tab/>
            </w:r>
          </w:p>
        </w:tc>
        <w:tc>
          <w:tcPr>
            <w:tcW w:w="3808"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destinația de ”Castrul Roman Porolissum”</w:t>
            </w: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420" w:hRule="atLeast"/>
        </w:trPr>
        <w:tc>
          <w:tcPr>
            <w:tcW w:w="58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16"/>
                <w:szCs w:val="16"/>
                <w:rtl w:val="0"/>
              </w:rPr>
              <w:t>3</w:t>
            </w:r>
            <w:r>
              <w:rPr>
                <w:rFonts w:hint="default" w:ascii="Arial" w:hAnsi="Arial" w:cs="Arial"/>
                <w:rtl w:val="0"/>
              </w:rPr>
              <w:tab/>
            </w:r>
          </w:p>
        </w:tc>
        <w:tc>
          <w:tcPr>
            <w:tcW w:w="883"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252/N</w:t>
            </w:r>
          </w:p>
          <w:p>
            <w:pPr>
              <w:spacing w:before="240" w:line="240" w:lineRule="auto"/>
              <w:ind w:right="-80"/>
              <w:rPr>
                <w:rFonts w:hint="default" w:ascii="Arial" w:hAnsi="Arial" w:cs="Arial"/>
              </w:rPr>
            </w:pPr>
          </w:p>
        </w:tc>
        <w:tc>
          <w:tcPr>
            <w:tcW w:w="752"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352</w:t>
            </w:r>
          </w:p>
          <w:p>
            <w:pPr>
              <w:spacing w:before="240" w:line="240" w:lineRule="auto"/>
              <w:ind w:right="-80"/>
              <w:rPr>
                <w:rFonts w:hint="default" w:ascii="Arial" w:hAnsi="Arial" w:cs="Arial"/>
              </w:rPr>
            </w:pPr>
          </w:p>
        </w:tc>
        <w:tc>
          <w:tcPr>
            <w:tcW w:w="121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Creaca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Jac</w:t>
            </w:r>
            <w:r>
              <w:rPr>
                <w:rFonts w:hint="default" w:ascii="Arial" w:hAnsi="Arial" w:cs="Arial"/>
                <w:rtl w:val="0"/>
              </w:rPr>
              <w:tab/>
            </w:r>
          </w:p>
        </w:tc>
        <w:tc>
          <w:tcPr>
            <w:tcW w:w="1119"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48028 mp</w:t>
            </w:r>
          </w:p>
          <w:p>
            <w:pPr>
              <w:spacing w:before="240" w:line="240" w:lineRule="auto"/>
              <w:ind w:right="-80"/>
              <w:rPr>
                <w:rFonts w:hint="default" w:ascii="Arial" w:hAnsi="Arial" w:cs="Arial"/>
              </w:rPr>
            </w:pPr>
          </w:p>
        </w:tc>
        <w:tc>
          <w:tcPr>
            <w:tcW w:w="1394"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Județul Sălaj, domeniul public</w:t>
            </w:r>
            <w:r>
              <w:rPr>
                <w:rFonts w:hint="default" w:ascii="Arial" w:hAnsi="Arial" w:cs="Arial"/>
                <w:rtl w:val="0"/>
              </w:rPr>
              <w:tab/>
            </w:r>
          </w:p>
        </w:tc>
        <w:tc>
          <w:tcPr>
            <w:tcW w:w="3808"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destinația de ”Castrul Roman Porolissum”</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720" w:hRule="atLeast"/>
        </w:trPr>
        <w:tc>
          <w:tcPr>
            <w:tcW w:w="58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sz w:val="16"/>
                <w:szCs w:val="16"/>
              </w:rPr>
            </w:pPr>
            <w:r>
              <w:rPr>
                <w:rFonts w:hint="default" w:ascii="Arial" w:hAnsi="Arial" w:cs="Arial"/>
                <w:sz w:val="16"/>
                <w:szCs w:val="16"/>
                <w:rtl w:val="0"/>
              </w:rPr>
              <w:t>4</w:t>
            </w:r>
          </w:p>
          <w:p>
            <w:pPr>
              <w:spacing w:before="240" w:line="240" w:lineRule="auto"/>
              <w:ind w:right="-80"/>
              <w:rPr>
                <w:rFonts w:hint="default" w:ascii="Arial" w:hAnsi="Arial" w:cs="Arial"/>
              </w:rPr>
            </w:pPr>
            <w:r>
              <w:rPr>
                <w:rFonts w:hint="default" w:ascii="Arial" w:hAnsi="Arial" w:cs="Arial"/>
                <w:rtl w:val="0"/>
              </w:rPr>
              <w:tab/>
            </w:r>
          </w:p>
        </w:tc>
        <w:tc>
          <w:tcPr>
            <w:tcW w:w="883"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326/N</w:t>
            </w:r>
          </w:p>
          <w:p>
            <w:pPr>
              <w:spacing w:before="240" w:line="240" w:lineRule="auto"/>
              <w:ind w:right="-80"/>
              <w:rPr>
                <w:rFonts w:hint="default" w:ascii="Arial" w:hAnsi="Arial" w:cs="Arial"/>
              </w:rPr>
            </w:pPr>
            <w:r>
              <w:rPr>
                <w:rFonts w:hint="default" w:ascii="Arial" w:hAnsi="Arial" w:cs="Arial"/>
                <w:rtl w:val="0"/>
              </w:rPr>
              <w:tab/>
            </w:r>
          </w:p>
        </w:tc>
        <w:tc>
          <w:tcPr>
            <w:tcW w:w="752"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427</w:t>
            </w:r>
          </w:p>
          <w:p>
            <w:pPr>
              <w:spacing w:before="240" w:line="240" w:lineRule="auto"/>
              <w:ind w:right="-80"/>
              <w:rPr>
                <w:rFonts w:hint="default" w:ascii="Arial" w:hAnsi="Arial" w:cs="Arial"/>
              </w:rPr>
            </w:pPr>
            <w:r>
              <w:rPr>
                <w:rFonts w:hint="default" w:ascii="Arial" w:hAnsi="Arial" w:cs="Arial"/>
                <w:rtl w:val="0"/>
              </w:rPr>
              <w:tab/>
            </w:r>
          </w:p>
        </w:tc>
        <w:tc>
          <w:tcPr>
            <w:tcW w:w="121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Mirșid</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Moigrad</w:t>
            </w:r>
          </w:p>
        </w:tc>
        <w:tc>
          <w:tcPr>
            <w:tcW w:w="1119"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112 ha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7756 mp</w:t>
            </w:r>
          </w:p>
        </w:tc>
        <w:tc>
          <w:tcPr>
            <w:tcW w:w="1394"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Județul Sălaj, domeniul public</w:t>
            </w:r>
            <w:r>
              <w:rPr>
                <w:rFonts w:hint="default" w:ascii="Arial" w:hAnsi="Arial" w:cs="Arial"/>
                <w:rtl w:val="0"/>
              </w:rPr>
              <w:tab/>
            </w:r>
          </w:p>
        </w:tc>
        <w:tc>
          <w:tcPr>
            <w:tcW w:w="3808"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clădirea 1 și clădirea 2 și anexă gospodărească avînd destinația de ”Castrul Roman Porolissum”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580" w:hRule="atLeast"/>
        </w:trPr>
        <w:tc>
          <w:tcPr>
            <w:tcW w:w="58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5</w:t>
            </w:r>
          </w:p>
        </w:tc>
        <w:tc>
          <w:tcPr>
            <w:tcW w:w="883"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328/N</w:t>
            </w:r>
            <w:r>
              <w:rPr>
                <w:rFonts w:hint="default" w:ascii="Arial" w:hAnsi="Arial" w:cs="Arial"/>
                <w:rtl w:val="0"/>
              </w:rPr>
              <w:tab/>
            </w:r>
          </w:p>
        </w:tc>
        <w:tc>
          <w:tcPr>
            <w:tcW w:w="752"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460</w:t>
            </w:r>
          </w:p>
        </w:tc>
        <w:tc>
          <w:tcPr>
            <w:tcW w:w="1211"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Mirșid</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Moigrad</w:t>
            </w:r>
          </w:p>
        </w:tc>
        <w:tc>
          <w:tcPr>
            <w:tcW w:w="1119"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49813 mp</w:t>
            </w:r>
            <w:r>
              <w:rPr>
                <w:rFonts w:hint="default" w:ascii="Arial" w:hAnsi="Arial" w:cs="Arial"/>
                <w:rtl w:val="0"/>
              </w:rPr>
              <w:tab/>
            </w:r>
          </w:p>
        </w:tc>
        <w:tc>
          <w:tcPr>
            <w:tcW w:w="1394"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Județul Sălaj, domeniul public</w:t>
            </w:r>
          </w:p>
        </w:tc>
        <w:tc>
          <w:tcPr>
            <w:tcW w:w="3808" w:type="dxa"/>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destinația de ”Castrul Roman Porolissum”</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360" w:hRule="atLeast"/>
        </w:trPr>
        <w:tc>
          <w:tcPr>
            <w:tcW w:w="3427" w:type="dxa"/>
            <w:gridSpan w:val="4"/>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rPr>
            </w:pPr>
            <w:r>
              <w:rPr>
                <w:rFonts w:hint="default" w:ascii="Arial" w:hAnsi="Arial" w:cs="Arial"/>
                <w:b/>
                <w:sz w:val="16"/>
                <w:szCs w:val="16"/>
                <w:rtl w:val="0"/>
              </w:rPr>
              <w:t>TOTAL :</w:t>
            </w:r>
          </w:p>
        </w:tc>
        <w:tc>
          <w:tcPr>
            <w:tcW w:w="1119"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rPr>
            </w:pPr>
            <w:r>
              <w:rPr>
                <w:rFonts w:hint="default" w:ascii="Arial" w:hAnsi="Arial" w:cs="Arial"/>
                <w:b/>
                <w:sz w:val="16"/>
                <w:szCs w:val="16"/>
                <w:rtl w:val="0"/>
              </w:rPr>
              <w:t>190,30 ha</w:t>
            </w:r>
          </w:p>
        </w:tc>
        <w:tc>
          <w:tcPr>
            <w:tcW w:w="1394" w:type="dxa"/>
            <w:shd w:val="clear" w:color="auto" w:fill="auto"/>
            <w:tcMar>
              <w:top w:w="0" w:type="dxa"/>
              <w:left w:w="0" w:type="dxa"/>
              <w:bottom w:w="0" w:type="dxa"/>
              <w:right w:w="0" w:type="dxa"/>
            </w:tcMar>
            <w:vAlign w:val="top"/>
          </w:tcPr>
          <w:p>
            <w:pPr>
              <w:spacing w:before="240" w:line="240" w:lineRule="auto"/>
              <w:ind w:right="-80"/>
              <w:rPr>
                <w:rFonts w:hint="default" w:ascii="Arial" w:hAnsi="Arial" w:cs="Arial"/>
                <w:b/>
              </w:rPr>
            </w:pPr>
          </w:p>
        </w:tc>
        <w:tc>
          <w:tcPr>
            <w:tcW w:w="380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rPr>
            </w:pPr>
            <w:r>
              <w:rPr>
                <w:rFonts w:hint="default" w:ascii="Arial" w:hAnsi="Arial" w:cs="Arial"/>
                <w:b/>
                <w:rtl w:val="0"/>
              </w:rPr>
              <w:tab/>
            </w:r>
            <w:r>
              <w:rPr>
                <w:rFonts w:hint="default" w:ascii="Arial" w:hAnsi="Arial" w:cs="Arial"/>
                <w:b/>
                <w:rtl w:val="0"/>
              </w:rPr>
              <w:tab/>
            </w:r>
          </w:p>
        </w:tc>
      </w:tr>
    </w:tbl>
    <w:p>
      <w:pPr>
        <w:ind w:firstLine="720"/>
        <w:rPr>
          <w:rFonts w:hint="default" w:ascii="Arial" w:hAnsi="Arial" w:cs="Arial"/>
          <w:b/>
        </w:rPr>
      </w:pPr>
    </w:p>
    <w:p>
      <w:pPr>
        <w:ind w:firstLine="720"/>
        <w:rPr>
          <w:rFonts w:hint="default" w:ascii="Arial" w:hAnsi="Arial" w:cs="Arial"/>
        </w:rPr>
      </w:pPr>
      <w:r>
        <w:rPr>
          <w:rFonts w:hint="default" w:ascii="Arial" w:hAnsi="Arial" w:cs="Arial"/>
          <w:b/>
          <w:rtl w:val="0"/>
        </w:rPr>
        <w:t xml:space="preserve">- Proprietatea asupra terenului: </w:t>
      </w:r>
      <w:r>
        <w:rPr>
          <w:rFonts w:hint="default" w:ascii="Arial" w:hAnsi="Arial" w:cs="Arial"/>
          <w:rtl w:val="0"/>
        </w:rPr>
        <w:t>Județul Sălaj, domeniul public, conform extraselor C.F. anexate, in copie , la prezenta documentație.</w:t>
      </w:r>
    </w:p>
    <w:p>
      <w:pPr>
        <w:rPr>
          <w:rFonts w:hint="default" w:ascii="Arial" w:hAnsi="Arial" w:cs="Arial"/>
        </w:rPr>
      </w:pPr>
      <w:r>
        <w:rPr>
          <w:rFonts w:hint="default" w:ascii="Arial" w:hAnsi="Arial" w:cs="Arial"/>
          <w:rtl w:val="0"/>
        </w:rPr>
        <w:tab/>
      </w:r>
      <w:r>
        <w:rPr>
          <w:rFonts w:hint="default" w:ascii="Arial" w:hAnsi="Arial" w:cs="Arial"/>
          <w:b/>
          <w:rtl w:val="0"/>
        </w:rPr>
        <w:t>- Descrierea imobilului:</w:t>
      </w:r>
      <w:r>
        <w:rPr>
          <w:rFonts w:hint="default" w:ascii="Arial" w:hAnsi="Arial" w:cs="Arial"/>
          <w:rtl w:val="0"/>
        </w:rPr>
        <w:t xml:space="preserve"> conform C.F., teren extravilan cu destinație specială: teren extravilan cu destinație de ”Castrul Roman Porolissum”</w:t>
      </w:r>
    </w:p>
    <w:p>
      <w:pPr>
        <w:rPr>
          <w:rFonts w:hint="default" w:ascii="Arial" w:hAnsi="Arial" w:cs="Arial"/>
        </w:rPr>
      </w:pPr>
      <w:r>
        <w:rPr>
          <w:rFonts w:hint="default" w:ascii="Arial" w:hAnsi="Arial" w:cs="Arial"/>
          <w:b/>
          <w:rtl w:val="0"/>
        </w:rPr>
        <w:tab/>
      </w:r>
      <w:r>
        <w:rPr>
          <w:rFonts w:hint="default" w:ascii="Arial" w:hAnsi="Arial" w:cs="Arial"/>
          <w:b/>
          <w:rtl w:val="0"/>
        </w:rPr>
        <w:t>- Formă şi dimensiuni parcelă:</w:t>
      </w:r>
      <w:r>
        <w:rPr>
          <w:rFonts w:hint="default" w:ascii="Arial" w:hAnsi="Arial" w:cs="Arial"/>
          <w:rtl w:val="0"/>
        </w:rPr>
        <w:t xml:space="preserve"> parcele de mari dimensiuni cu forme neregulate</w:t>
      </w:r>
    </w:p>
    <w:p>
      <w:pPr>
        <w:ind w:firstLine="720"/>
        <w:rPr>
          <w:rFonts w:hint="default" w:ascii="Arial" w:hAnsi="Arial" w:cs="Arial"/>
        </w:rPr>
      </w:pPr>
      <w:r>
        <w:rPr>
          <w:rFonts w:hint="default" w:ascii="Arial" w:hAnsi="Arial" w:cs="Arial"/>
          <w:b/>
          <w:rtl w:val="0"/>
        </w:rPr>
        <w:t>- Folosinta actuala:</w:t>
      </w:r>
      <w:r>
        <w:rPr>
          <w:rFonts w:hint="default" w:ascii="Arial" w:hAnsi="Arial" w:cs="Arial"/>
          <w:rtl w:val="0"/>
        </w:rPr>
        <w:t xml:space="preserve"> teren extravilan cu destinație specială</w:t>
      </w:r>
    </w:p>
    <w:p>
      <w:pPr>
        <w:ind w:firstLine="720"/>
        <w:rPr>
          <w:rFonts w:hint="default" w:ascii="Arial" w:hAnsi="Arial" w:cs="Arial"/>
        </w:rPr>
      </w:pPr>
    </w:p>
    <w:tbl>
      <w:tblPr>
        <w:tblStyle w:val="15"/>
        <w:tblW w:w="97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607"/>
        <w:gridCol w:w="936"/>
        <w:gridCol w:w="785"/>
        <w:gridCol w:w="1333"/>
        <w:gridCol w:w="608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480" w:hRule="atLeast"/>
        </w:trPr>
        <w:tc>
          <w:tcPr>
            <w:tcW w:w="607" w:type="dxa"/>
            <w:shd w:val="clear" w:color="auto" w:fill="auto"/>
            <w:tcMar>
              <w:top w:w="0" w:type="dxa"/>
              <w:left w:w="0" w:type="dxa"/>
              <w:bottom w:w="0" w:type="dxa"/>
              <w:right w:w="0" w:type="dxa"/>
            </w:tcMar>
            <w:vAlign w:val="top"/>
          </w:tcPr>
          <w:p>
            <w:pPr>
              <w:spacing w:before="240" w:line="240" w:lineRule="auto"/>
              <w:ind w:right="-80"/>
              <w:rPr>
                <w:rFonts w:hint="default" w:ascii="Arial" w:hAnsi="Arial" w:cs="Arial"/>
              </w:rPr>
            </w:pPr>
            <w:r>
              <w:rPr>
                <w:rFonts w:hint="default" w:ascii="Arial" w:hAnsi="Arial" w:cs="Arial"/>
                <w:b/>
                <w:sz w:val="16"/>
                <w:szCs w:val="16"/>
                <w:rtl w:val="0"/>
              </w:rPr>
              <w:t>Nr.</w:t>
            </w:r>
            <w:r>
              <w:rPr>
                <w:rFonts w:hint="default" w:ascii="Arial" w:hAnsi="Arial" w:cs="Arial"/>
                <w:rtl w:val="0"/>
              </w:rPr>
              <w:tab/>
            </w:r>
          </w:p>
        </w:tc>
        <w:tc>
          <w:tcPr>
            <w:tcW w:w="93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 xml:space="preserve">Nr. </w:t>
            </w:r>
            <w:r>
              <w:rPr>
                <w:rFonts w:hint="default" w:ascii="Arial" w:hAnsi="Arial" w:cs="Arial"/>
                <w:b/>
                <w:sz w:val="16"/>
                <w:szCs w:val="16"/>
                <w:rtl w:val="0"/>
              </w:rPr>
              <w:tab/>
            </w:r>
            <w:r>
              <w:rPr>
                <w:rFonts w:hint="default" w:ascii="Arial" w:hAnsi="Arial" w:cs="Arial"/>
                <w:b/>
                <w:sz w:val="16"/>
                <w:szCs w:val="16"/>
                <w:rtl w:val="0"/>
              </w:rPr>
              <w:t>C.F.</w:t>
            </w:r>
          </w:p>
        </w:tc>
        <w:tc>
          <w:tcPr>
            <w:tcW w:w="78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Nr. Cad</w:t>
            </w:r>
          </w:p>
        </w:tc>
        <w:tc>
          <w:tcPr>
            <w:tcW w:w="1333"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Localitatea</w:t>
            </w:r>
          </w:p>
        </w:tc>
        <w:tc>
          <w:tcPr>
            <w:tcW w:w="608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16"/>
                <w:szCs w:val="16"/>
                <w:rtl w:val="0"/>
              </w:rPr>
              <w:t>Folosința</w:t>
            </w: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440" w:hRule="atLeast"/>
        </w:trPr>
        <w:tc>
          <w:tcPr>
            <w:tcW w:w="6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1</w:t>
            </w:r>
            <w:r>
              <w:rPr>
                <w:rFonts w:hint="default" w:ascii="Arial" w:hAnsi="Arial" w:cs="Arial"/>
                <w:rtl w:val="0"/>
              </w:rPr>
              <w:tab/>
            </w:r>
          </w:p>
        </w:tc>
        <w:tc>
          <w:tcPr>
            <w:tcW w:w="93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250/N</w:t>
            </w:r>
            <w:r>
              <w:rPr>
                <w:rFonts w:hint="default" w:ascii="Arial" w:hAnsi="Arial" w:cs="Arial"/>
                <w:rtl w:val="0"/>
              </w:rPr>
              <w:tab/>
            </w:r>
          </w:p>
        </w:tc>
        <w:tc>
          <w:tcPr>
            <w:tcW w:w="78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356</w:t>
            </w:r>
            <w:r>
              <w:rPr>
                <w:rFonts w:hint="default" w:ascii="Arial" w:hAnsi="Arial" w:cs="Arial"/>
                <w:rtl w:val="0"/>
              </w:rPr>
              <w:tab/>
            </w:r>
          </w:p>
        </w:tc>
        <w:tc>
          <w:tcPr>
            <w:tcW w:w="1333"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Creaca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Jac</w:t>
            </w:r>
            <w:r>
              <w:rPr>
                <w:rFonts w:hint="default" w:ascii="Arial" w:hAnsi="Arial" w:cs="Arial"/>
                <w:rtl w:val="0"/>
              </w:rPr>
              <w:tab/>
            </w:r>
          </w:p>
        </w:tc>
        <w:tc>
          <w:tcPr>
            <w:tcW w:w="608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anexa gospodărească cu destinație ”Castru Roman Porolissum</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480" w:hRule="atLeast"/>
        </w:trPr>
        <w:tc>
          <w:tcPr>
            <w:tcW w:w="6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2</w:t>
            </w:r>
            <w:r>
              <w:rPr>
                <w:rFonts w:hint="default" w:ascii="Arial" w:hAnsi="Arial" w:cs="Arial"/>
                <w:rtl w:val="0"/>
              </w:rPr>
              <w:tab/>
            </w:r>
            <w:r>
              <w:rPr>
                <w:rFonts w:hint="default" w:ascii="Arial" w:hAnsi="Arial" w:cs="Arial"/>
                <w:rtl w:val="0"/>
              </w:rPr>
              <w:tab/>
            </w:r>
          </w:p>
        </w:tc>
        <w:tc>
          <w:tcPr>
            <w:tcW w:w="93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251/N</w:t>
            </w:r>
            <w:r>
              <w:rPr>
                <w:rFonts w:hint="default" w:ascii="Arial" w:hAnsi="Arial" w:cs="Arial"/>
                <w:rtl w:val="0"/>
              </w:rPr>
              <w:tab/>
            </w:r>
          </w:p>
        </w:tc>
        <w:tc>
          <w:tcPr>
            <w:tcW w:w="78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351</w:t>
            </w:r>
          </w:p>
        </w:tc>
        <w:tc>
          <w:tcPr>
            <w:tcW w:w="1333"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Creaca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Jac</w:t>
            </w:r>
            <w:r>
              <w:rPr>
                <w:rFonts w:hint="default" w:ascii="Arial" w:hAnsi="Arial" w:cs="Arial"/>
                <w:rtl w:val="0"/>
              </w:rPr>
              <w:tab/>
            </w:r>
          </w:p>
        </w:tc>
        <w:tc>
          <w:tcPr>
            <w:tcW w:w="608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destinația de ”Castrul Roman Porolissum”</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540" w:hRule="atLeast"/>
        </w:trPr>
        <w:tc>
          <w:tcPr>
            <w:tcW w:w="6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w:t>
            </w:r>
            <w:r>
              <w:rPr>
                <w:rFonts w:hint="default" w:ascii="Arial" w:hAnsi="Arial" w:cs="Arial"/>
                <w:rtl w:val="0"/>
              </w:rPr>
              <w:tab/>
            </w:r>
          </w:p>
        </w:tc>
        <w:tc>
          <w:tcPr>
            <w:tcW w:w="93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252/N</w:t>
            </w:r>
            <w:r>
              <w:rPr>
                <w:rFonts w:hint="default" w:ascii="Arial" w:hAnsi="Arial" w:cs="Arial"/>
                <w:rtl w:val="0"/>
              </w:rPr>
              <w:tab/>
            </w:r>
          </w:p>
        </w:tc>
        <w:tc>
          <w:tcPr>
            <w:tcW w:w="78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352</w:t>
            </w:r>
            <w:r>
              <w:rPr>
                <w:rFonts w:hint="default" w:ascii="Arial" w:hAnsi="Arial" w:cs="Arial"/>
                <w:rtl w:val="0"/>
              </w:rPr>
              <w:tab/>
            </w:r>
          </w:p>
        </w:tc>
        <w:tc>
          <w:tcPr>
            <w:tcW w:w="1333"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Creaca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Jac</w:t>
            </w:r>
          </w:p>
        </w:tc>
        <w:tc>
          <w:tcPr>
            <w:tcW w:w="608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destinația de ”Castrul Roman Porolissum”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620" w:hRule="atLeast"/>
        </w:trPr>
        <w:tc>
          <w:tcPr>
            <w:tcW w:w="6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4</w:t>
            </w:r>
          </w:p>
          <w:p>
            <w:pPr>
              <w:spacing w:before="240" w:line="240" w:lineRule="auto"/>
              <w:ind w:right="-80"/>
              <w:rPr>
                <w:rFonts w:hint="default" w:ascii="Arial" w:hAnsi="Arial" w:cs="Arial"/>
              </w:rPr>
            </w:pPr>
            <w:r>
              <w:rPr>
                <w:rFonts w:hint="default" w:ascii="Arial" w:hAnsi="Arial" w:cs="Arial"/>
                <w:rtl w:val="0"/>
              </w:rPr>
              <w:tab/>
            </w:r>
          </w:p>
        </w:tc>
        <w:tc>
          <w:tcPr>
            <w:tcW w:w="93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326/N</w:t>
            </w:r>
            <w:r>
              <w:rPr>
                <w:rFonts w:hint="default" w:ascii="Arial" w:hAnsi="Arial" w:cs="Arial"/>
                <w:rtl w:val="0"/>
              </w:rPr>
              <w:tab/>
            </w:r>
          </w:p>
        </w:tc>
        <w:tc>
          <w:tcPr>
            <w:tcW w:w="78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427</w:t>
            </w:r>
            <w:r>
              <w:rPr>
                <w:rFonts w:hint="default" w:ascii="Arial" w:hAnsi="Arial" w:cs="Arial"/>
                <w:rtl w:val="0"/>
              </w:rPr>
              <w:tab/>
            </w:r>
          </w:p>
        </w:tc>
        <w:tc>
          <w:tcPr>
            <w:tcW w:w="1333"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Mirșid</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Moigrad</w:t>
            </w:r>
          </w:p>
        </w:tc>
        <w:tc>
          <w:tcPr>
            <w:tcW w:w="608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clădirea 1 și clădirea 2 și anexă gospodărească avînd destinația de ”Castrul Roman Porolissum”</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580" w:hRule="atLeast"/>
        </w:trPr>
        <w:tc>
          <w:tcPr>
            <w:tcW w:w="6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5</w:t>
            </w:r>
            <w:r>
              <w:rPr>
                <w:rFonts w:hint="default" w:ascii="Arial" w:hAnsi="Arial" w:cs="Arial"/>
                <w:rtl w:val="0"/>
              </w:rPr>
              <w:tab/>
            </w:r>
          </w:p>
        </w:tc>
        <w:tc>
          <w:tcPr>
            <w:tcW w:w="93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328/N</w:t>
            </w:r>
          </w:p>
        </w:tc>
        <w:tc>
          <w:tcPr>
            <w:tcW w:w="78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460</w:t>
            </w:r>
          </w:p>
          <w:p>
            <w:pPr>
              <w:spacing w:before="240" w:line="240" w:lineRule="auto"/>
              <w:ind w:right="-80"/>
              <w:rPr>
                <w:rFonts w:hint="default" w:ascii="Arial" w:hAnsi="Arial" w:cs="Arial"/>
              </w:rPr>
            </w:pPr>
          </w:p>
        </w:tc>
        <w:tc>
          <w:tcPr>
            <w:tcW w:w="1333"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16"/>
                <w:szCs w:val="16"/>
              </w:rPr>
            </w:pPr>
            <w:r>
              <w:rPr>
                <w:rFonts w:hint="default" w:ascii="Arial" w:hAnsi="Arial" w:cs="Arial"/>
                <w:sz w:val="16"/>
                <w:szCs w:val="16"/>
                <w:rtl w:val="0"/>
              </w:rPr>
              <w:t>Com. Mirșid</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sat Moigrad</w:t>
            </w:r>
          </w:p>
        </w:tc>
        <w:tc>
          <w:tcPr>
            <w:tcW w:w="608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16"/>
                <w:szCs w:val="16"/>
                <w:rtl w:val="0"/>
              </w:rPr>
              <w:t>Teren extravilan cu destinația de ”Castrul Roman Porolissum”</w:t>
            </w:r>
            <w:r>
              <w:rPr>
                <w:rFonts w:hint="default" w:ascii="Arial" w:hAnsi="Arial" w:cs="Arial"/>
                <w:rtl w:val="0"/>
              </w:rPr>
              <w:tab/>
            </w:r>
          </w:p>
        </w:tc>
      </w:tr>
    </w:tbl>
    <w:p>
      <w:pPr>
        <w:spacing w:before="240" w:line="360" w:lineRule="auto"/>
        <w:rPr>
          <w:rFonts w:hint="default" w:ascii="Arial" w:hAnsi="Arial" w:cs="Arial"/>
        </w:rPr>
      </w:pPr>
      <w:r>
        <w:rPr>
          <w:rFonts w:hint="default" w:ascii="Arial" w:hAnsi="Arial" w:cs="Arial"/>
          <w:b/>
          <w:rtl w:val="0"/>
        </w:rPr>
        <w:tab/>
      </w:r>
      <w:r>
        <w:rPr>
          <w:rFonts w:hint="default" w:ascii="Arial" w:hAnsi="Arial" w:cs="Arial"/>
          <w:b/>
          <w:rtl w:val="0"/>
        </w:rPr>
        <w:t>- Front la drumul de acces</w:t>
      </w:r>
      <w:r>
        <w:rPr>
          <w:rFonts w:hint="default" w:ascii="Arial" w:hAnsi="Arial" w:cs="Arial"/>
          <w:rtl w:val="0"/>
        </w:rPr>
        <w:t>: nu există</w:t>
      </w:r>
    </w:p>
    <w:p>
      <w:pPr>
        <w:spacing w:before="240" w:line="360" w:lineRule="auto"/>
        <w:ind w:firstLine="720"/>
        <w:rPr>
          <w:rFonts w:hint="default" w:ascii="Arial" w:hAnsi="Arial" w:cs="Arial"/>
        </w:rPr>
      </w:pPr>
      <w:r>
        <w:rPr>
          <w:rFonts w:hint="default" w:ascii="Arial" w:hAnsi="Arial" w:cs="Arial"/>
          <w:b/>
          <w:rtl w:val="0"/>
        </w:rPr>
        <w:t>- Suprafaţă teren</w:t>
      </w:r>
      <w:r>
        <w:rPr>
          <w:rFonts w:hint="default" w:ascii="Arial" w:hAnsi="Arial" w:cs="Arial"/>
          <w:rtl w:val="0"/>
        </w:rPr>
        <w:t>: suprafața totală, conform C.F. anexate, este de 89,50 ha</w:t>
      </w:r>
    </w:p>
    <w:tbl>
      <w:tblPr>
        <w:tblStyle w:val="16"/>
        <w:tblW w:w="97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646"/>
        <w:gridCol w:w="1056"/>
        <w:gridCol w:w="1001"/>
        <w:gridCol w:w="4007"/>
        <w:gridCol w:w="30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80" w:hRule="atLeast"/>
        </w:trPr>
        <w:tc>
          <w:tcPr>
            <w:tcW w:w="646" w:type="dxa"/>
            <w:shd w:val="clear" w:color="auto" w:fill="auto"/>
            <w:tcMar>
              <w:top w:w="0" w:type="dxa"/>
              <w:left w:w="0" w:type="dxa"/>
              <w:bottom w:w="0" w:type="dxa"/>
              <w:right w:w="0" w:type="dxa"/>
            </w:tcMar>
            <w:vAlign w:val="top"/>
          </w:tcPr>
          <w:p>
            <w:pPr>
              <w:spacing w:before="240" w:line="240" w:lineRule="auto"/>
              <w:ind w:right="-80"/>
              <w:rPr>
                <w:rFonts w:hint="default" w:ascii="Arial" w:hAnsi="Arial" w:cs="Arial"/>
              </w:rPr>
            </w:pPr>
            <w:r>
              <w:rPr>
                <w:rFonts w:hint="default" w:ascii="Arial" w:hAnsi="Arial" w:cs="Arial"/>
                <w:b/>
                <w:sz w:val="20"/>
                <w:szCs w:val="20"/>
                <w:rtl w:val="0"/>
              </w:rPr>
              <w:t>Nr.</w:t>
            </w:r>
            <w:r>
              <w:rPr>
                <w:rFonts w:hint="default" w:ascii="Arial" w:hAnsi="Arial" w:cs="Arial"/>
                <w:rtl w:val="0"/>
              </w:rPr>
              <w:tab/>
            </w:r>
          </w:p>
        </w:tc>
        <w:tc>
          <w:tcPr>
            <w:tcW w:w="105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 xml:space="preserve">Nr. </w:t>
            </w:r>
            <w:r>
              <w:rPr>
                <w:rFonts w:hint="default" w:ascii="Arial" w:hAnsi="Arial" w:cs="Arial"/>
                <w:b/>
                <w:sz w:val="20"/>
                <w:szCs w:val="20"/>
                <w:rtl w:val="0"/>
              </w:rPr>
              <w:tab/>
            </w:r>
            <w:r>
              <w:rPr>
                <w:rFonts w:hint="default" w:ascii="Arial" w:hAnsi="Arial" w:cs="Arial"/>
                <w:b/>
                <w:sz w:val="20"/>
                <w:szCs w:val="20"/>
                <w:rtl w:val="0"/>
              </w:rPr>
              <w:t>C.F.</w:t>
            </w:r>
          </w:p>
        </w:tc>
        <w:tc>
          <w:tcPr>
            <w:tcW w:w="1001"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 xml:space="preserve">Nr. </w:t>
            </w:r>
            <w:r>
              <w:rPr>
                <w:rFonts w:hint="default" w:ascii="Arial" w:hAnsi="Arial" w:cs="Arial"/>
                <w:b/>
                <w:sz w:val="20"/>
                <w:szCs w:val="20"/>
                <w:rtl w:val="0"/>
              </w:rPr>
              <w:tab/>
            </w:r>
            <w:r>
              <w:rPr>
                <w:rFonts w:hint="default" w:ascii="Arial" w:hAnsi="Arial" w:cs="Arial"/>
                <w:b/>
                <w:sz w:val="20"/>
                <w:szCs w:val="20"/>
                <w:rtl w:val="0"/>
              </w:rPr>
              <w:t>Cad.</w:t>
            </w:r>
          </w:p>
        </w:tc>
        <w:tc>
          <w:tcPr>
            <w:tcW w:w="40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Localitatea</w:t>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b/>
                <w:sz w:val="20"/>
                <w:szCs w:val="20"/>
              </w:rPr>
            </w:pPr>
            <w:r>
              <w:rPr>
                <w:rFonts w:hint="default" w:ascii="Arial" w:hAnsi="Arial" w:cs="Arial"/>
                <w:b/>
                <w:sz w:val="20"/>
                <w:szCs w:val="20"/>
                <w:rtl w:val="0"/>
              </w:rPr>
              <w:t>Suprafața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b/>
                <w:sz w:val="20"/>
                <w:szCs w:val="20"/>
                <w:rtl w:val="0"/>
              </w:rPr>
              <w:t>(mp)</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660" w:hRule="atLeast"/>
        </w:trPr>
        <w:tc>
          <w:tcPr>
            <w:tcW w:w="64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1</w:t>
            </w:r>
            <w:r>
              <w:rPr>
                <w:rFonts w:hint="default" w:ascii="Arial" w:hAnsi="Arial" w:cs="Arial"/>
                <w:rtl w:val="0"/>
              </w:rPr>
              <w:tab/>
            </w:r>
          </w:p>
        </w:tc>
        <w:tc>
          <w:tcPr>
            <w:tcW w:w="105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250/N</w:t>
            </w:r>
          </w:p>
        </w:tc>
        <w:tc>
          <w:tcPr>
            <w:tcW w:w="1001"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356</w:t>
            </w:r>
          </w:p>
        </w:tc>
        <w:tc>
          <w:tcPr>
            <w:tcW w:w="40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 Creaca, sat Jac</w:t>
            </w:r>
            <w:r>
              <w:rPr>
                <w:rFonts w:hint="default" w:ascii="Arial" w:hAnsi="Arial" w:cs="Arial"/>
                <w:rtl w:val="0"/>
              </w:rPr>
              <w:tab/>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20"/>
                <w:szCs w:val="20"/>
                <w:rtl w:val="0"/>
              </w:rPr>
              <w:t>636136 mp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80" w:hRule="atLeast"/>
        </w:trPr>
        <w:tc>
          <w:tcPr>
            <w:tcW w:w="64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2</w:t>
            </w:r>
            <w:r>
              <w:rPr>
                <w:rFonts w:hint="default" w:ascii="Arial" w:hAnsi="Arial" w:cs="Arial"/>
                <w:rtl w:val="0"/>
              </w:rPr>
              <w:tab/>
            </w:r>
          </w:p>
        </w:tc>
        <w:tc>
          <w:tcPr>
            <w:tcW w:w="105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251/N</w:t>
            </w:r>
            <w:r>
              <w:rPr>
                <w:rFonts w:hint="default" w:ascii="Arial" w:hAnsi="Arial" w:cs="Arial"/>
                <w:rtl w:val="0"/>
              </w:rPr>
              <w:tab/>
            </w:r>
            <w:r>
              <w:rPr>
                <w:rFonts w:hint="default" w:ascii="Arial" w:hAnsi="Arial" w:cs="Arial"/>
                <w:rtl w:val="0"/>
              </w:rPr>
              <w:tab/>
            </w:r>
          </w:p>
        </w:tc>
        <w:tc>
          <w:tcPr>
            <w:tcW w:w="1001"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351</w:t>
            </w:r>
          </w:p>
        </w:tc>
        <w:tc>
          <w:tcPr>
            <w:tcW w:w="40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 Creaca, sat Jac</w:t>
            </w:r>
            <w:r>
              <w:rPr>
                <w:rFonts w:hint="default" w:ascii="Arial" w:hAnsi="Arial" w:cs="Arial"/>
                <w:rtl w:val="0"/>
              </w:rPr>
              <w:tab/>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20"/>
                <w:szCs w:val="20"/>
                <w:rtl w:val="0"/>
              </w:rPr>
              <w:t>41266 mp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440" w:hRule="atLeast"/>
        </w:trPr>
        <w:tc>
          <w:tcPr>
            <w:tcW w:w="64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3</w:t>
            </w:r>
            <w:r>
              <w:rPr>
                <w:rFonts w:hint="default" w:ascii="Arial" w:hAnsi="Arial" w:cs="Arial"/>
                <w:rtl w:val="0"/>
              </w:rPr>
              <w:tab/>
            </w:r>
          </w:p>
        </w:tc>
        <w:tc>
          <w:tcPr>
            <w:tcW w:w="105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252/N</w:t>
            </w:r>
          </w:p>
        </w:tc>
        <w:tc>
          <w:tcPr>
            <w:tcW w:w="1001"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352</w:t>
            </w:r>
          </w:p>
        </w:tc>
        <w:tc>
          <w:tcPr>
            <w:tcW w:w="40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 Creaca, sat Jac</w:t>
            </w:r>
            <w:r>
              <w:rPr>
                <w:rFonts w:hint="default" w:ascii="Arial" w:hAnsi="Arial" w:cs="Arial"/>
                <w:rtl w:val="0"/>
              </w:rPr>
              <w:tab/>
            </w:r>
            <w:r>
              <w:rPr>
                <w:rFonts w:hint="default" w:ascii="Arial" w:hAnsi="Arial" w:cs="Arial"/>
                <w:rtl w:val="0"/>
              </w:rPr>
              <w:tab/>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20"/>
                <w:szCs w:val="20"/>
                <w:rtl w:val="0"/>
              </w:rPr>
              <w:t>48028 mp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540" w:hRule="atLeast"/>
        </w:trPr>
        <w:tc>
          <w:tcPr>
            <w:tcW w:w="64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4</w:t>
            </w:r>
            <w:r>
              <w:rPr>
                <w:rFonts w:hint="default" w:ascii="Arial" w:hAnsi="Arial" w:cs="Arial"/>
                <w:rtl w:val="0"/>
              </w:rPr>
              <w:tab/>
            </w:r>
          </w:p>
        </w:tc>
        <w:tc>
          <w:tcPr>
            <w:tcW w:w="105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326/N</w:t>
            </w:r>
          </w:p>
        </w:tc>
        <w:tc>
          <w:tcPr>
            <w:tcW w:w="1001"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427</w:t>
            </w:r>
            <w:r>
              <w:rPr>
                <w:rFonts w:hint="default" w:ascii="Arial" w:hAnsi="Arial" w:cs="Arial"/>
                <w:rtl w:val="0"/>
              </w:rPr>
              <w:tab/>
            </w:r>
          </w:p>
        </w:tc>
        <w:tc>
          <w:tcPr>
            <w:tcW w:w="40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 Creaca, sat Jac</w:t>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sz w:val="20"/>
                <w:szCs w:val="20"/>
              </w:rPr>
            </w:pPr>
            <w:r>
              <w:rPr>
                <w:rFonts w:hint="default" w:ascii="Arial" w:hAnsi="Arial" w:cs="Arial"/>
                <w:sz w:val="20"/>
                <w:szCs w:val="20"/>
                <w:rtl w:val="0"/>
              </w:rPr>
              <w:t>112 ha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20"/>
                <w:szCs w:val="20"/>
                <w:rtl w:val="0"/>
              </w:rPr>
              <w:t>7756 mp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60" w:hRule="atLeast"/>
        </w:trPr>
        <w:tc>
          <w:tcPr>
            <w:tcW w:w="64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rtl w:val="0"/>
              </w:rPr>
              <w:t>5</w:t>
            </w:r>
            <w:r>
              <w:rPr>
                <w:rFonts w:hint="default" w:ascii="Arial" w:hAnsi="Arial" w:cs="Arial"/>
                <w:rtl w:val="0"/>
              </w:rPr>
              <w:tab/>
            </w:r>
          </w:p>
        </w:tc>
        <w:tc>
          <w:tcPr>
            <w:tcW w:w="105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328/N</w:t>
            </w:r>
          </w:p>
        </w:tc>
        <w:tc>
          <w:tcPr>
            <w:tcW w:w="1001"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460</w:t>
            </w:r>
          </w:p>
        </w:tc>
        <w:tc>
          <w:tcPr>
            <w:tcW w:w="400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 Creaca, sat Jac</w:t>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sz w:val="20"/>
                <w:szCs w:val="20"/>
                <w:rtl w:val="0"/>
              </w:rPr>
              <w:t>49813 mp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660" w:hRule="atLeast"/>
        </w:trPr>
        <w:tc>
          <w:tcPr>
            <w:tcW w:w="6710" w:type="dxa"/>
            <w:gridSpan w:val="4"/>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 xml:space="preserve">TOTAL </w:t>
            </w:r>
            <w:r>
              <w:rPr>
                <w:rFonts w:hint="default" w:ascii="Arial" w:hAnsi="Arial" w:cs="Arial"/>
                <w:b/>
                <w:sz w:val="20"/>
                <w:szCs w:val="20"/>
                <w:rtl w:val="0"/>
              </w:rPr>
              <w:tab/>
            </w:r>
            <w:r>
              <w:rPr>
                <w:rFonts w:hint="default" w:ascii="Arial" w:hAnsi="Arial" w:cs="Arial"/>
                <w:b/>
                <w:sz w:val="20"/>
                <w:szCs w:val="20"/>
                <w:rtl w:val="0"/>
              </w:rPr>
              <w:tab/>
            </w:r>
            <w:r>
              <w:rPr>
                <w:rFonts w:hint="default" w:ascii="Arial" w:hAnsi="Arial" w:cs="Arial"/>
                <w:b/>
                <w:sz w:val="20"/>
                <w:szCs w:val="20"/>
                <w:rtl w:val="0"/>
              </w:rPr>
              <w:tab/>
            </w:r>
            <w:r>
              <w:rPr>
                <w:rFonts w:hint="default" w:ascii="Arial" w:hAnsi="Arial" w:cs="Arial"/>
                <w:b/>
                <w:sz w:val="20"/>
                <w:szCs w:val="20"/>
                <w:rtl w:val="0"/>
              </w:rPr>
              <w:t>:</w:t>
            </w:r>
          </w:p>
        </w:tc>
        <w:tc>
          <w:tcPr>
            <w:tcW w:w="3037"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hint="default" w:ascii="Arial" w:hAnsi="Arial" w:cs="Arial"/>
              </w:rPr>
            </w:pPr>
            <w:r>
              <w:rPr>
                <w:rFonts w:hint="default" w:ascii="Arial" w:hAnsi="Arial" w:cs="Arial"/>
                <w:b/>
                <w:sz w:val="20"/>
                <w:szCs w:val="20"/>
                <w:rtl w:val="0"/>
              </w:rPr>
              <w:t xml:space="preserve">190,30 </w:t>
            </w:r>
            <w:r>
              <w:rPr>
                <w:rFonts w:hint="default" w:ascii="Arial" w:hAnsi="Arial" w:cs="Arial"/>
                <w:b/>
                <w:sz w:val="20"/>
                <w:szCs w:val="20"/>
                <w:rtl w:val="0"/>
              </w:rPr>
              <w:tab/>
            </w:r>
            <w:r>
              <w:rPr>
                <w:rFonts w:hint="default" w:ascii="Arial" w:hAnsi="Arial" w:cs="Arial"/>
                <w:b/>
                <w:sz w:val="20"/>
                <w:szCs w:val="20"/>
                <w:rtl w:val="0"/>
              </w:rPr>
              <w:t>ha</w:t>
            </w:r>
          </w:p>
        </w:tc>
      </w:tr>
    </w:tbl>
    <w:p>
      <w:pPr>
        <w:spacing w:before="240" w:line="360" w:lineRule="auto"/>
        <w:rPr>
          <w:rFonts w:hint="default" w:ascii="Arial" w:hAnsi="Arial" w:cs="Arial"/>
        </w:rPr>
      </w:pPr>
      <w:bookmarkStart w:id="14" w:name="_GoBack"/>
      <w:bookmarkEnd w:id="14"/>
    </w:p>
    <w:p>
      <w:pPr>
        <w:rPr>
          <w:rFonts w:hint="default" w:ascii="Arial" w:hAnsi="Arial" w:cs="Arial"/>
        </w:rPr>
      </w:pPr>
      <w:r>
        <w:rPr>
          <w:rFonts w:hint="default" w:ascii="Arial" w:hAnsi="Arial" w:cs="Arial"/>
          <w:rtl w:val="0"/>
        </w:rPr>
        <w:tab/>
      </w:r>
      <w:r>
        <w:rPr>
          <w:rFonts w:hint="default" w:ascii="Arial" w:hAnsi="Arial" w:cs="Arial"/>
          <w:b/>
          <w:rtl w:val="0"/>
        </w:rPr>
        <w:t xml:space="preserve">- Vecinătăţi: </w:t>
      </w:r>
      <w:r>
        <w:rPr>
          <w:rFonts w:hint="default" w:ascii="Arial" w:hAnsi="Arial" w:cs="Arial"/>
          <w:rtl w:val="0"/>
        </w:rPr>
        <w:t>terenuri extravilane cu destinație agricolă în proprietate privată</w:t>
      </w:r>
    </w:p>
    <w:p>
      <w:pPr>
        <w:rPr>
          <w:rFonts w:hint="default" w:ascii="Arial" w:hAnsi="Arial" w:cs="Arial"/>
        </w:rPr>
      </w:pPr>
      <w:r>
        <w:rPr>
          <w:rFonts w:hint="default" w:ascii="Arial" w:hAnsi="Arial" w:cs="Arial"/>
          <w:b/>
          <w:rtl w:val="0"/>
        </w:rPr>
        <w:tab/>
      </w:r>
      <w:r>
        <w:rPr>
          <w:rFonts w:hint="default" w:ascii="Arial" w:hAnsi="Arial" w:cs="Arial"/>
          <w:b/>
          <w:rtl w:val="0"/>
        </w:rPr>
        <w:t>- Acces:</w:t>
      </w:r>
      <w:r>
        <w:rPr>
          <w:rFonts w:hint="default" w:ascii="Arial" w:hAnsi="Arial" w:cs="Arial"/>
          <w:rtl w:val="0"/>
        </w:rPr>
        <w:t xml:space="preserve"> drum de acces auto din satul Moigrad, com. Mirșid - strada</w:t>
      </w:r>
    </w:p>
    <w:p>
      <w:pPr>
        <w:rPr>
          <w:rFonts w:hint="default" w:ascii="Arial" w:hAnsi="Arial" w:cs="Arial"/>
        </w:rPr>
      </w:pPr>
      <w:r>
        <w:rPr>
          <w:rFonts w:hint="default" w:ascii="Arial" w:hAnsi="Arial" w:cs="Arial"/>
          <w:rtl w:val="0"/>
        </w:rPr>
        <w:tab/>
      </w:r>
      <w:r>
        <w:rPr>
          <w:rFonts w:hint="default" w:ascii="Arial" w:hAnsi="Arial" w:cs="Arial"/>
          <w:b/>
          <w:rtl w:val="0"/>
        </w:rPr>
        <w:t xml:space="preserve">- Particularităţi topografice: </w:t>
      </w:r>
      <w:r>
        <w:rPr>
          <w:rFonts w:hint="default" w:ascii="Arial" w:hAnsi="Arial" w:cs="Arial"/>
          <w:rtl w:val="0"/>
        </w:rPr>
        <w:t>Terenul studiat se află pe coama dealul Măgura Pomăt, la o altitudine de 504 m.</w:t>
      </w:r>
    </w:p>
    <w:p>
      <w:pPr>
        <w:rPr>
          <w:rFonts w:hint="default" w:ascii="Arial" w:hAnsi="Arial" w:cs="Arial"/>
        </w:rPr>
      </w:pPr>
    </w:p>
    <w:p>
      <w:pPr>
        <w:rPr>
          <w:rFonts w:hint="default" w:ascii="Arial" w:hAnsi="Arial" w:cs="Arial"/>
        </w:rPr>
      </w:pPr>
      <w:r>
        <w:rPr>
          <w:rFonts w:hint="default" w:ascii="Arial" w:hAnsi="Arial" w:cs="Arial"/>
          <w:rtl w:val="0"/>
        </w:rPr>
        <w:tab/>
      </w:r>
      <w:r>
        <w:rPr>
          <w:rFonts w:hint="default" w:ascii="Arial" w:hAnsi="Arial" w:cs="Arial"/>
          <w:b/>
          <w:rtl w:val="0"/>
        </w:rPr>
        <w:t>- Construcţii existente pe teren:</w:t>
      </w:r>
      <w:r>
        <w:rPr>
          <w:rFonts w:hint="default" w:ascii="Arial" w:hAnsi="Arial" w:cs="Arial"/>
          <w:rtl w:val="0"/>
        </w:rPr>
        <w:t xml:space="preserve"> conform plan de situație</w:t>
      </w:r>
    </w:p>
    <w:p>
      <w:pPr>
        <w:rPr>
          <w:rFonts w:hint="default" w:ascii="Arial" w:hAnsi="Arial" w:cs="Arial"/>
        </w:rPr>
      </w:pPr>
      <w:r>
        <w:rPr>
          <w:rFonts w:hint="default" w:ascii="Arial" w:hAnsi="Arial" w:cs="Arial"/>
          <w:rtl w:val="0"/>
        </w:rPr>
        <w:tab/>
      </w:r>
      <w:r>
        <w:rPr>
          <w:rFonts w:hint="default" w:ascii="Arial" w:hAnsi="Arial" w:cs="Arial"/>
          <w:b/>
          <w:rtl w:val="0"/>
        </w:rPr>
        <w:t>- Particularităţi geotehnice:</w:t>
      </w:r>
      <w:r>
        <w:rPr>
          <w:rFonts w:hint="default" w:ascii="Arial" w:hAnsi="Arial" w:cs="Arial"/>
          <w:rtl w:val="0"/>
        </w:rPr>
        <w:t xml:space="preserve"> Se vor evidentia in urma unui studiu geotehnic</w:t>
      </w:r>
    </w:p>
    <w:p>
      <w:pPr>
        <w:pStyle w:val="3"/>
        <w:spacing w:before="240" w:line="240" w:lineRule="auto"/>
        <w:ind w:right="-80"/>
        <w:rPr>
          <w:rFonts w:hint="default" w:ascii="Arial" w:hAnsi="Arial" w:cs="Arial"/>
        </w:rPr>
      </w:pPr>
      <w:bookmarkStart w:id="6" w:name="_5lrlqtj0lb2l" w:colFirst="0" w:colLast="0"/>
      <w:bookmarkEnd w:id="6"/>
      <w:r>
        <w:rPr>
          <w:rFonts w:hint="default" w:ascii="Arial" w:hAnsi="Arial" w:cs="Arial"/>
          <w:rtl w:val="0"/>
        </w:rPr>
        <w:br w:type="textWrapping"/>
      </w:r>
      <w:r>
        <w:rPr>
          <w:rFonts w:hint="default" w:ascii="Arial" w:hAnsi="Arial" w:cs="Arial"/>
          <w:b/>
          <w:sz w:val="24"/>
          <w:szCs w:val="24"/>
          <w:rtl w:val="0"/>
        </w:rPr>
        <w:t xml:space="preserve">2. </w:t>
      </w:r>
      <w:r>
        <w:rPr>
          <w:rFonts w:hint="default" w:ascii="Arial" w:hAnsi="Arial" w:cs="Arial"/>
          <w:b/>
          <w:sz w:val="24"/>
          <w:szCs w:val="24"/>
          <w:rtl w:val="0"/>
        </w:rPr>
        <w:tab/>
      </w:r>
      <w:r>
        <w:rPr>
          <w:rFonts w:hint="default" w:ascii="Arial" w:hAnsi="Arial" w:cs="Arial"/>
          <w:b/>
          <w:sz w:val="24"/>
          <w:szCs w:val="24"/>
          <w:rtl w:val="0"/>
        </w:rPr>
        <w:t>SITUATIA EXISTENTA</w:t>
      </w:r>
    </w:p>
    <w:p>
      <w:pPr>
        <w:spacing w:before="240" w:line="360" w:lineRule="auto"/>
        <w:ind w:firstLine="720"/>
        <w:rPr>
          <w:rFonts w:hint="default" w:ascii="Arial" w:hAnsi="Arial" w:cs="Arial"/>
          <w:sz w:val="20"/>
          <w:szCs w:val="20"/>
        </w:rPr>
      </w:pPr>
      <w:r>
        <w:rPr>
          <w:rFonts w:hint="default" w:ascii="Arial" w:hAnsi="Arial" w:cs="Arial"/>
          <w:b/>
          <w:sz w:val="20"/>
          <w:szCs w:val="20"/>
          <w:rtl w:val="0"/>
        </w:rPr>
        <w:t xml:space="preserve">Complexul Arheologic Porolissum </w:t>
      </w:r>
      <w:r>
        <w:rPr>
          <w:rFonts w:hint="default" w:ascii="Arial" w:hAnsi="Arial" w:cs="Arial"/>
          <w:sz w:val="20"/>
          <w:szCs w:val="20"/>
          <w:rtl w:val="0"/>
        </w:rPr>
        <w:t>este</w:t>
      </w:r>
      <w:r>
        <w:rPr>
          <w:rFonts w:hint="default" w:ascii="Arial" w:hAnsi="Arial" w:cs="Arial"/>
          <w:b/>
          <w:sz w:val="20"/>
          <w:szCs w:val="20"/>
          <w:rtl w:val="0"/>
        </w:rPr>
        <w:t xml:space="preserve"> </w:t>
      </w:r>
      <w:r>
        <w:rPr>
          <w:rFonts w:hint="default" w:ascii="Arial" w:hAnsi="Arial" w:cs="Arial"/>
          <w:sz w:val="20"/>
          <w:szCs w:val="20"/>
          <w:rtl w:val="0"/>
        </w:rPr>
        <w:t>unul dintre cele mai bine păstrate situri arheologice din România. Suprafața totală a sitului este de aprox. 500 ha, din care a fost cercetat doar o mică suprafață (sub 10%).</w:t>
      </w:r>
    </w:p>
    <w:p>
      <w:pPr>
        <w:spacing w:before="240" w:line="360" w:lineRule="auto"/>
        <w:ind w:firstLine="720"/>
        <w:rPr>
          <w:rFonts w:hint="default" w:ascii="Arial" w:hAnsi="Arial" w:cs="Arial"/>
          <w:sz w:val="20"/>
          <w:szCs w:val="20"/>
        </w:rPr>
      </w:pPr>
      <w:r>
        <w:rPr>
          <w:rFonts w:hint="default" w:ascii="Arial" w:hAnsi="Arial" w:cs="Arial"/>
          <w:sz w:val="20"/>
          <w:szCs w:val="20"/>
          <w:rtl w:val="0"/>
        </w:rPr>
        <w:t>Zona studiată se întinde pe teritoriul administrativ al localităţii Moigrad, com. Mirşid şi al localităţii Jac, com. Creaca, jud. Sălaj.</w:t>
      </w:r>
    </w:p>
    <w:p>
      <w:pPr>
        <w:spacing w:before="240" w:line="360" w:lineRule="auto"/>
        <w:ind w:firstLine="720"/>
        <w:rPr>
          <w:rFonts w:hint="default" w:ascii="Arial" w:hAnsi="Arial" w:cs="Arial"/>
          <w:sz w:val="20"/>
          <w:szCs w:val="20"/>
        </w:rPr>
      </w:pPr>
      <w:r>
        <w:rPr>
          <w:rFonts w:hint="default" w:ascii="Arial" w:hAnsi="Arial" w:cs="Arial"/>
          <w:sz w:val="20"/>
          <w:szCs w:val="20"/>
          <w:rtl w:val="0"/>
        </w:rPr>
        <w:t>Capitală a provinciei romane Dacia Porolissensis, Porolissum a fost fondat probabil în vara anului 106 p. Chr. Certificatul de naştere al aşezării este reprezentat de diploma militară, descoperită aici. Eliberată la 10 august 106 p.Chr., aceasta se prezintă sub forma a două plăcuţe de bronz cu inscripţii în limba latină, certificând dobândirea cetăţeniei romane de către Marcus Ulpius Novantico, soldat într-o unitate militară a armatei romane din provincia Dacia.</w:t>
      </w:r>
    </w:p>
    <w:p>
      <w:pPr>
        <w:spacing w:before="240" w:line="360" w:lineRule="auto"/>
        <w:rPr>
          <w:rFonts w:hint="default" w:ascii="Arial" w:hAnsi="Arial" w:cs="Arial"/>
          <w:sz w:val="20"/>
          <w:szCs w:val="20"/>
        </w:rPr>
      </w:pPr>
      <w:r>
        <w:rPr>
          <w:rFonts w:hint="default" w:ascii="Arial" w:hAnsi="Arial" w:cs="Arial"/>
          <w:sz w:val="20"/>
          <w:szCs w:val="20"/>
          <w:highlight w:val="white"/>
          <w:rtl w:val="0"/>
        </w:rPr>
        <w:t>Porolissum s-a dezvoltat ca o aşezare civilă în jurul castrului militar roman, devenind mai apoi un prosper oraş de graniţă, cu un important potenţial economic, comercial şi de producţie, dar și un puternic focar de spiritualitate romană. Porolissum a dobândit statutul de municipium, în perioada împăratului Septimius Severus (193-211),</w:t>
      </w:r>
      <w:r>
        <w:rPr>
          <w:rFonts w:hint="default" w:ascii="Arial" w:hAnsi="Arial" w:cs="Arial"/>
          <w:sz w:val="20"/>
          <w:szCs w:val="20"/>
          <w:rtl w:val="0"/>
        </w:rPr>
        <w:t xml:space="preserve"> ceea ce oferea conducatorilor si negustorilor posibilitatea sa lucreze independent.</w:t>
      </w:r>
    </w:p>
    <w:p>
      <w:pPr>
        <w:spacing w:before="240" w:line="360" w:lineRule="auto"/>
        <w:rPr>
          <w:rFonts w:hint="default" w:ascii="Arial" w:hAnsi="Arial" w:cs="Arial"/>
          <w:sz w:val="20"/>
          <w:szCs w:val="20"/>
        </w:rPr>
      </w:pPr>
      <w:r>
        <w:rPr>
          <w:rFonts w:hint="default" w:ascii="Arial" w:hAnsi="Arial" w:cs="Arial"/>
          <w:sz w:val="20"/>
          <w:szCs w:val="20"/>
          <w:rtl w:val="0"/>
        </w:rPr>
        <w:t>Plecarea romanilor a avut loc in anul 271 d.Ch, insa, conform dovezilor istorice pastrate, Porolissum a continuat sa fie locuit, timp de mai multe secole de la data plecarii.</w:t>
      </w:r>
    </w:p>
    <w:p>
      <w:pPr>
        <w:spacing w:before="240" w:line="360" w:lineRule="auto"/>
        <w:rPr>
          <w:rFonts w:hint="default" w:ascii="Arial" w:hAnsi="Arial" w:cs="Arial"/>
          <w:sz w:val="20"/>
          <w:szCs w:val="20"/>
        </w:rPr>
      </w:pPr>
      <w:r>
        <w:rPr>
          <w:rFonts w:hint="default" w:ascii="Arial" w:hAnsi="Arial" w:cs="Arial"/>
          <w:sz w:val="20"/>
          <w:szCs w:val="20"/>
          <w:rtl w:val="0"/>
        </w:rPr>
        <w:t>La intrarea in Complexul Arheologic Porolissum, prin Porta Praetoria, pe partea dreapta se afla ruinele unui turn din piatra (burgus), in apropierea caruia inca mai poate fi observata constructia care avea destinatie vamala.</w:t>
      </w:r>
    </w:p>
    <w:p>
      <w:pPr>
        <w:spacing w:before="240" w:line="360" w:lineRule="auto"/>
        <w:rPr>
          <w:rFonts w:hint="default" w:ascii="Arial" w:hAnsi="Arial" w:cs="Arial"/>
          <w:sz w:val="20"/>
          <w:szCs w:val="20"/>
        </w:rPr>
      </w:pPr>
      <w:r>
        <w:rPr>
          <w:rFonts w:hint="default" w:ascii="Arial" w:hAnsi="Arial" w:cs="Arial"/>
          <w:sz w:val="20"/>
          <w:szCs w:val="20"/>
          <w:rtl w:val="0"/>
        </w:rPr>
        <w:t>Aici se realiza controlul traficului comercial, pentru a preveni ca arme, metal etc, sa ajunga in mainile inamicilor. Din acest punct, se continua cu „Terasa sanctuarelor” de la Porolissum, loc unde a fost descoperita, intre anii 1939 – 1940, o portiune de drum roman pavat cu lespezi de piatra. Pe unele suprafete pot fi observate si astazi urmele carelor romane ce coborau din zona orasului.</w:t>
      </w:r>
    </w:p>
    <w:p>
      <w:pPr>
        <w:spacing w:before="240" w:line="360" w:lineRule="auto"/>
        <w:rPr>
          <w:rFonts w:hint="default" w:ascii="Arial" w:hAnsi="Arial" w:cs="Arial"/>
          <w:sz w:val="20"/>
          <w:szCs w:val="20"/>
        </w:rPr>
      </w:pPr>
      <w:r>
        <w:rPr>
          <w:rFonts w:hint="default" w:ascii="Arial" w:hAnsi="Arial" w:cs="Arial"/>
          <w:sz w:val="20"/>
          <w:szCs w:val="20"/>
          <w:rtl w:val="0"/>
        </w:rPr>
        <w:t>Partea stanga a drumului atrage atentia cu cladiri partial reconstruite, printre care templul dedicat zeului Liber Pater; din ruinele vechiul templu se ridica una dintre cele mai vechi basilici crestine, cunoscute in aceasta parte a Europei. In fata zidului de pe latura nordica a castrului au fost cercetate si restaurate partial mai multe cladiri care apartin vicus-ului roman – asezare cu statut rural care s-a dezvoltat in jurul castrului de pe Dealul Pomăt. Continuind drumul vom observa amfiteatrul roman, locul unde se organizau spectacole, lupte de gladiatori, acrobatii, jocuri scenice. Amfiteatrul Complexului Arheologic Porolissum este o constructie emblematica, o replica a Colosseumului din Roma si are o capacitatea de 6000 de locuri.</w:t>
      </w:r>
    </w:p>
    <w:p>
      <w:pPr>
        <w:spacing w:before="240" w:line="360" w:lineRule="auto"/>
        <w:rPr>
          <w:rFonts w:hint="default" w:ascii="Arial" w:hAnsi="Arial" w:cs="Arial"/>
          <w:sz w:val="20"/>
          <w:szCs w:val="20"/>
        </w:rPr>
      </w:pPr>
      <w:r>
        <w:rPr>
          <w:rFonts w:hint="default" w:ascii="Arial" w:hAnsi="Arial" w:cs="Arial"/>
          <w:sz w:val="20"/>
          <w:szCs w:val="20"/>
          <w:rtl w:val="0"/>
        </w:rPr>
        <w:t>Astazi situl arheologic este și un puct de interes turistic. Turiști pot vizita intr-un intinerariu peisager descoperirile arheologice sau să participe la spectacolele organizate cu ocazia festivalurilor pe care complexul le gazduieste: „Festivalul Roman Zalău - Porolissum” sau „Porolissum Fest”.</w:t>
      </w:r>
    </w:p>
    <w:p>
      <w:pPr>
        <w:spacing w:before="240" w:line="360" w:lineRule="auto"/>
        <w:rPr>
          <w:rFonts w:hint="default" w:ascii="Arial" w:hAnsi="Arial" w:cs="Arial"/>
        </w:rPr>
      </w:pPr>
      <w:r>
        <w:rPr>
          <w:rFonts w:hint="default" w:ascii="Arial" w:hAnsi="Arial" w:cs="Arial"/>
          <w:sz w:val="20"/>
          <w:szCs w:val="20"/>
          <w:rtl w:val="0"/>
        </w:rPr>
        <w:t xml:space="preserve">Ansamblul așezării romane și obiectivele individuale descoperite sunt clasate ca și Monumente istorice de clasa ”A” - </w:t>
      </w:r>
      <w:r>
        <w:rPr>
          <w:rFonts w:hint="default" w:ascii="Arial" w:hAnsi="Arial" w:cs="Arial"/>
          <w:color w:val="333333"/>
          <w:sz w:val="20"/>
          <w:szCs w:val="20"/>
          <w:highlight w:val="white"/>
          <w:rtl w:val="0"/>
        </w:rPr>
        <w:t>monumentele istorice de valoare națională și universală;</w:t>
      </w:r>
      <w:r>
        <w:rPr>
          <w:rFonts w:hint="default" w:ascii="Arial" w:hAnsi="Arial" w:cs="Arial"/>
          <w:sz w:val="20"/>
          <w:szCs w:val="20"/>
          <w:rtl w:val="0"/>
        </w:rPr>
        <w:t xml:space="preserve"> și ”B” - </w:t>
      </w:r>
      <w:r>
        <w:rPr>
          <w:rFonts w:hint="default" w:ascii="Arial" w:hAnsi="Arial" w:cs="Arial"/>
          <w:color w:val="333333"/>
          <w:sz w:val="20"/>
          <w:szCs w:val="20"/>
          <w:highlight w:val="white"/>
          <w:rtl w:val="0"/>
        </w:rPr>
        <w:t>monumentele istorice reprezentative pentru patrimoniul cultural local</w:t>
      </w:r>
      <w:r>
        <w:rPr>
          <w:rFonts w:hint="default" w:ascii="Arial" w:hAnsi="Arial" w:cs="Arial"/>
          <w:sz w:val="20"/>
          <w:szCs w:val="20"/>
          <w:rtl w:val="0"/>
        </w:rPr>
        <w:t>, se află pe Lista monumentelor istorice, după cum urmează :</w:t>
      </w:r>
    </w:p>
    <w:p>
      <w:pPr>
        <w:spacing w:before="240" w:line="240" w:lineRule="auto"/>
        <w:rPr>
          <w:rFonts w:hint="default" w:ascii="Arial" w:hAnsi="Arial" w:cs="Arial"/>
        </w:rPr>
      </w:pPr>
      <w:r>
        <w:rPr>
          <w:rFonts w:hint="default" w:ascii="Arial" w:hAnsi="Arial" w:cs="Arial"/>
          <w:b/>
          <w:rtl w:val="0"/>
        </w:rPr>
        <w:t>EXTRAS LISTA MONUMENTELOR ISTORICE - JUDEȚUL SĂLAJ:</w:t>
      </w:r>
    </w:p>
    <w:tbl>
      <w:tblPr>
        <w:tblStyle w:val="17"/>
        <w:tblW w:w="975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944"/>
        <w:gridCol w:w="1912"/>
        <w:gridCol w:w="2018"/>
        <w:gridCol w:w="1875"/>
        <w:gridCol w:w="1275"/>
        <w:gridCol w:w="17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660" w:hRule="atLeast"/>
        </w:trPr>
        <w:tc>
          <w:tcPr>
            <w:tcW w:w="944" w:type="dxa"/>
            <w:shd w:val="clear" w:color="auto" w:fill="auto"/>
            <w:tcMar>
              <w:top w:w="0" w:type="dxa"/>
              <w:left w:w="0" w:type="dxa"/>
              <w:bottom w:w="0" w:type="dxa"/>
              <w:right w:w="0" w:type="dxa"/>
            </w:tcMar>
            <w:vAlign w:val="top"/>
          </w:tcPr>
          <w:p>
            <w:pPr>
              <w:spacing w:before="240" w:line="240" w:lineRule="auto"/>
              <w:ind w:right="-80"/>
              <w:rPr>
                <w:rFonts w:hint="default" w:ascii="Arial" w:hAnsi="Arial" w:cs="Arial"/>
              </w:rPr>
            </w:pPr>
            <w:r>
              <w:rPr>
                <w:rFonts w:hint="default" w:ascii="Arial" w:hAnsi="Arial" w:cs="Arial"/>
                <w:b/>
                <w:sz w:val="20"/>
                <w:szCs w:val="20"/>
                <w:rtl w:val="0"/>
              </w:rPr>
              <w:t>Poziția</w:t>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 xml:space="preserve">Cod </w:t>
            </w:r>
            <w:r>
              <w:rPr>
                <w:rFonts w:hint="default" w:ascii="Arial" w:hAnsi="Arial" w:cs="Arial"/>
                <w:b/>
                <w:sz w:val="20"/>
                <w:szCs w:val="20"/>
                <w:rtl w:val="0"/>
              </w:rPr>
              <w:tab/>
            </w:r>
            <w:r>
              <w:rPr>
                <w:rFonts w:hint="default" w:ascii="Arial" w:hAnsi="Arial" w:cs="Arial"/>
                <w:b/>
                <w:sz w:val="20"/>
                <w:szCs w:val="20"/>
                <w:rtl w:val="0"/>
              </w:rPr>
              <w:t>LMI</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Denumire</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Localitate</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Adresa</w:t>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Datare</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52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155</w:t>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SJ-I-m-A-04909.01</w:t>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Castrul </w:t>
            </w:r>
            <w:r>
              <w:rPr>
                <w:rFonts w:hint="default" w:ascii="Arial" w:hAnsi="Arial" w:cs="Arial"/>
                <w:sz w:val="20"/>
                <w:szCs w:val="20"/>
                <w:rtl w:val="0"/>
              </w:rPr>
              <w:tab/>
            </w:r>
            <w:r>
              <w:rPr>
                <w:rFonts w:hint="default" w:ascii="Arial" w:hAnsi="Arial" w:cs="Arial"/>
                <w:sz w:val="20"/>
                <w:szCs w:val="20"/>
                <w:rtl w:val="0"/>
              </w:rPr>
              <w:t>roman Porolissum</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Sat. JAC, </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comuna CREACA</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rtl w:val="0"/>
              </w:rPr>
              <w:t>”</w:t>
            </w:r>
            <w:r>
              <w:rPr>
                <w:rFonts w:hint="default" w:ascii="Arial" w:hAnsi="Arial" w:cs="Arial"/>
                <w:sz w:val="20"/>
                <w:szCs w:val="20"/>
                <w:rtl w:val="0"/>
              </w:rPr>
              <w:t>Pomet”</w:t>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Sec.II-IV p. Chr., Epoca </w:t>
            </w:r>
            <w:r>
              <w:rPr>
                <w:rFonts w:hint="default" w:ascii="Arial" w:hAnsi="Arial" w:cs="Arial"/>
                <w:sz w:val="20"/>
                <w:szCs w:val="20"/>
                <w:rtl w:val="0"/>
              </w:rPr>
              <w:tab/>
            </w:r>
            <w:r>
              <w:rPr>
                <w:rFonts w:hint="default" w:ascii="Arial" w:hAnsi="Arial" w:cs="Arial"/>
                <w:sz w:val="20"/>
                <w:szCs w:val="20"/>
                <w:rtl w:val="0"/>
              </w:rPr>
              <w:t>romană</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76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156</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SJ-I-m-A-04909.02</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Amfiteatru roman</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Sat. JAC, comuna CREACA</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Sec.II-IV </w:t>
            </w:r>
            <w:r>
              <w:rPr>
                <w:rFonts w:hint="default" w:ascii="Arial" w:hAnsi="Arial" w:cs="Arial"/>
                <w:sz w:val="20"/>
                <w:szCs w:val="20"/>
                <w:rtl w:val="0"/>
              </w:rPr>
              <w:tab/>
            </w:r>
            <w:r>
              <w:rPr>
                <w:rFonts w:hint="default" w:ascii="Arial" w:hAnsi="Arial" w:cs="Arial"/>
                <w:sz w:val="20"/>
                <w:szCs w:val="20"/>
                <w:rtl w:val="0"/>
              </w:rPr>
              <w:t>p. Chr., Epoca romană</w:t>
            </w: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56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161</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SJ-I-s-A-04909</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Ansamblul arheologic Porolissum</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Sat JAC-MOIGRAD-POROLISSUM; comuna CREACA-MIRȘID</w:t>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p. Chr.</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00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194</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ab/>
            </w:r>
            <w:r>
              <w:rPr>
                <w:rFonts w:hint="default" w:ascii="Arial" w:hAnsi="Arial" w:cs="Arial"/>
                <w:sz w:val="20"/>
                <w:szCs w:val="20"/>
                <w:rtl w:val="0"/>
              </w:rPr>
              <w:t>SJ-I-m-A-04909.04</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Templul lui Liber Pater,ulterior basilică paleocreștină</w:t>
            </w: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sat </w:t>
            </w:r>
            <w:r>
              <w:rPr>
                <w:rFonts w:hint="default" w:ascii="Arial" w:hAnsi="Arial" w:cs="Arial"/>
                <w:sz w:val="20"/>
                <w:szCs w:val="20"/>
                <w:rtl w:val="0"/>
              </w:rPr>
              <w:tab/>
            </w:r>
            <w:r>
              <w:rPr>
                <w:rFonts w:hint="default" w:ascii="Arial" w:hAnsi="Arial" w:cs="Arial"/>
                <w:sz w:val="20"/>
                <w:szCs w:val="20"/>
                <w:rtl w:val="0"/>
              </w:rPr>
              <w:tab/>
            </w:r>
            <w:r>
              <w:rPr>
                <w:rFonts w:hint="default" w:ascii="Arial" w:hAnsi="Arial" w:cs="Arial"/>
                <w:sz w:val="20"/>
                <w:szCs w:val="20"/>
                <w:rtl w:val="0"/>
              </w:rPr>
              <w:t xml:space="preserve">MOIGRAD-POROLISSUM; </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comuna MIRȘID</w:t>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r>
              <w:rPr>
                <w:rFonts w:hint="default" w:ascii="Arial" w:hAnsi="Arial" w:cs="Arial"/>
                <w:sz w:val="20"/>
                <w:szCs w:val="20"/>
                <w:rtl w:val="0"/>
              </w:rPr>
              <w:tab/>
            </w:r>
            <w:r>
              <w:rPr>
                <w:rFonts w:hint="default" w:ascii="Arial" w:hAnsi="Arial" w:cs="Arial"/>
                <w:sz w:val="20"/>
                <w:szCs w:val="20"/>
                <w:rtl w:val="0"/>
              </w:rPr>
              <w:t>epoca romană</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02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195</w:t>
            </w:r>
          </w:p>
          <w:p>
            <w:pPr>
              <w:spacing w:before="240" w:line="240" w:lineRule="auto"/>
              <w:ind w:right="-80"/>
              <w:rPr>
                <w:rFonts w:hint="default" w:ascii="Arial" w:hAnsi="Arial" w:cs="Arial"/>
              </w:rPr>
            </w:pP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SJ-Im-A-04909.05</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Complex de cult dedicat lui Jupiter Dolichenus</w:t>
            </w: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Sat MOIGRAD-POROLISSUM; comuna MIRȘID</w:t>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r>
              <w:rPr>
                <w:rFonts w:hint="default" w:ascii="Arial" w:hAnsi="Arial" w:cs="Arial"/>
                <w:sz w:val="20"/>
                <w:szCs w:val="20"/>
                <w:rtl w:val="0"/>
              </w:rPr>
              <w:tab/>
            </w:r>
            <w:r>
              <w:rPr>
                <w:rFonts w:hint="default" w:ascii="Arial" w:hAnsi="Arial" w:cs="Arial"/>
                <w:sz w:val="20"/>
                <w:szCs w:val="20"/>
                <w:rtl w:val="0"/>
              </w:rPr>
              <w:t>epoca romană</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10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196</w:t>
            </w:r>
          </w:p>
          <w:p>
            <w:pPr>
              <w:spacing w:before="240" w:line="240" w:lineRule="auto"/>
              <w:ind w:right="-80"/>
              <w:rPr>
                <w:rFonts w:hint="default" w:ascii="Arial" w:hAnsi="Arial" w:cs="Arial"/>
              </w:rPr>
            </w:pP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SJ-I-m-B-04909.06</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Locuința romană</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sat </w:t>
            </w:r>
            <w:r>
              <w:rPr>
                <w:rFonts w:hint="default" w:ascii="Arial" w:hAnsi="Arial" w:cs="Arial"/>
                <w:sz w:val="20"/>
                <w:szCs w:val="20"/>
                <w:rtl w:val="0"/>
              </w:rPr>
              <w:tab/>
            </w:r>
            <w:r>
              <w:rPr>
                <w:rFonts w:hint="default" w:ascii="Arial" w:hAnsi="Arial" w:cs="Arial"/>
                <w:sz w:val="20"/>
                <w:szCs w:val="20"/>
                <w:rtl w:val="0"/>
              </w:rPr>
              <w:t>MOIGRAD-POROLISSUM; comuna MIRȘID</w:t>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r>
              <w:rPr>
                <w:rFonts w:hint="default" w:ascii="Arial" w:hAnsi="Arial" w:cs="Arial"/>
                <w:sz w:val="20"/>
                <w:szCs w:val="20"/>
                <w:rtl w:val="0"/>
              </w:rPr>
              <w:tab/>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p Chr.</w:t>
            </w: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10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197</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SJ-I-m-B-04909.08</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Locuința </w:t>
            </w:r>
            <w:r>
              <w:rPr>
                <w:rFonts w:hint="default" w:ascii="Arial" w:hAnsi="Arial" w:cs="Arial"/>
                <w:sz w:val="20"/>
                <w:szCs w:val="20"/>
                <w:rtl w:val="0"/>
              </w:rPr>
              <w:tab/>
            </w:r>
            <w:r>
              <w:rPr>
                <w:rFonts w:hint="default" w:ascii="Arial" w:hAnsi="Arial" w:cs="Arial"/>
                <w:sz w:val="20"/>
                <w:szCs w:val="20"/>
                <w:rtl w:val="0"/>
              </w:rPr>
              <w:tab/>
            </w:r>
            <w:r>
              <w:rPr>
                <w:rFonts w:hint="default" w:ascii="Arial" w:hAnsi="Arial" w:cs="Arial"/>
                <w:sz w:val="20"/>
                <w:szCs w:val="20"/>
                <w:rtl w:val="0"/>
              </w:rPr>
              <w:tab/>
            </w:r>
            <w:r>
              <w:rPr>
                <w:rFonts w:hint="default" w:ascii="Arial" w:hAnsi="Arial" w:cs="Arial"/>
                <w:sz w:val="20"/>
                <w:szCs w:val="20"/>
                <w:rtl w:val="0"/>
              </w:rPr>
              <w:t>romană</w:t>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sat </w:t>
            </w:r>
            <w:r>
              <w:rPr>
                <w:rFonts w:hint="default" w:ascii="Arial" w:hAnsi="Arial" w:cs="Arial"/>
                <w:sz w:val="20"/>
                <w:szCs w:val="20"/>
                <w:rtl w:val="0"/>
              </w:rPr>
              <w:tab/>
            </w:r>
            <w:r>
              <w:rPr>
                <w:rFonts w:hint="default" w:ascii="Arial" w:hAnsi="Arial" w:cs="Arial"/>
                <w:sz w:val="20"/>
                <w:szCs w:val="20"/>
                <w:rtl w:val="0"/>
              </w:rPr>
              <w:t>MOIGRAD-POROLISSUM; comuna MIRȘID</w:t>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r>
              <w:rPr>
                <w:rFonts w:hint="default" w:ascii="Arial" w:hAnsi="Arial" w:cs="Arial"/>
                <w:sz w:val="20"/>
                <w:szCs w:val="20"/>
                <w:rtl w:val="0"/>
              </w:rPr>
              <w:tab/>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p Chr.</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88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b/>
                <w:sz w:val="20"/>
                <w:szCs w:val="20"/>
                <w:rtl w:val="0"/>
              </w:rPr>
              <w:t>198</w:t>
            </w: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SJ-I-m-B-04909.09</w:t>
            </w:r>
          </w:p>
          <w:p>
            <w:pPr>
              <w:spacing w:before="240" w:line="240" w:lineRule="auto"/>
              <w:ind w:right="-80"/>
              <w:rPr>
                <w:rFonts w:hint="default" w:ascii="Arial" w:hAnsi="Arial" w:cs="Arial"/>
              </w:rPr>
            </w:pP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Locuința romană</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sat MOIGRAD - POROLISSUM; </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comuna MIRȘID</w:t>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r>
              <w:rPr>
                <w:rFonts w:hint="default" w:ascii="Arial" w:hAnsi="Arial" w:cs="Arial"/>
                <w:sz w:val="20"/>
                <w:szCs w:val="20"/>
                <w:rtl w:val="0"/>
              </w:rPr>
              <w:tab/>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p Chr.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84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199</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SJ-I-m-A-04909.10</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Complex  arhitectural</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sat MOIGRAD - POROLISSUM; comuna MIRȘID</w:t>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p Chr.</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Epoca romană</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12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200</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SJ-I-m-A-04909.11</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Complex arhitectural</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 xml:space="preserve">sat </w:t>
            </w:r>
            <w:r>
              <w:rPr>
                <w:rFonts w:hint="default" w:ascii="Arial" w:hAnsi="Arial" w:cs="Arial"/>
                <w:sz w:val="20"/>
                <w:szCs w:val="20"/>
                <w:rtl w:val="0"/>
              </w:rPr>
              <w:tab/>
            </w:r>
            <w:r>
              <w:rPr>
                <w:rFonts w:hint="default" w:ascii="Arial" w:hAnsi="Arial" w:cs="Arial"/>
                <w:sz w:val="20"/>
                <w:szCs w:val="20"/>
                <w:rtl w:val="0"/>
              </w:rPr>
              <w:t>MOIGRAD - POROLISSUM; comuna MIRȘID</w:t>
            </w:r>
            <w:r>
              <w:rPr>
                <w:rFonts w:hint="default" w:ascii="Arial" w:hAnsi="Arial" w:cs="Arial"/>
                <w:rtl w:val="0"/>
              </w:rPr>
              <w:tab/>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Pomet”</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p Chr.</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Epoca romană</w:t>
            </w:r>
            <w:r>
              <w:rPr>
                <w:rFonts w:hint="default" w:ascii="Arial" w:hAnsi="Arial" w:cs="Arial"/>
                <w:rtl w:val="0"/>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Ex>
        <w:trPr>
          <w:trHeight w:val="1120" w:hRule="atLeast"/>
        </w:trPr>
        <w:tc>
          <w:tcPr>
            <w:tcW w:w="944"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b/>
                <w:sz w:val="20"/>
                <w:szCs w:val="20"/>
              </w:rPr>
            </w:pPr>
            <w:r>
              <w:rPr>
                <w:rFonts w:hint="default" w:ascii="Arial" w:hAnsi="Arial" w:cs="Arial"/>
                <w:b/>
                <w:sz w:val="20"/>
                <w:szCs w:val="20"/>
                <w:rtl w:val="0"/>
              </w:rPr>
              <w:t>201</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912"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SJ-I-m-A-04909.12</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2018"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Vama romană</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8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sat MOIGRAD - POROLISSUM; comuna MIRȘID</w:t>
            </w:r>
            <w:r>
              <w:rPr>
                <w:rFonts w:hint="default" w:ascii="Arial" w:hAnsi="Arial" w:cs="Arial"/>
                <w:rtl w:val="0"/>
              </w:rPr>
              <w:tab/>
            </w:r>
          </w:p>
        </w:tc>
        <w:tc>
          <w:tcPr>
            <w:tcW w:w="1275"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rtl w:val="0"/>
              </w:rPr>
              <w:t>”</w:t>
            </w:r>
            <w:r>
              <w:rPr>
                <w:rFonts w:hint="default" w:ascii="Arial" w:hAnsi="Arial" w:cs="Arial"/>
                <w:sz w:val="20"/>
                <w:szCs w:val="20"/>
                <w:rtl w:val="0"/>
              </w:rPr>
              <w:t>La  Poiană”</w:t>
            </w:r>
          </w:p>
          <w:p>
            <w:pPr>
              <w:spacing w:before="240" w:line="240" w:lineRule="auto"/>
              <w:ind w:right="-80"/>
              <w:rPr>
                <w:rFonts w:hint="default" w:ascii="Arial" w:hAnsi="Arial" w:cs="Arial"/>
              </w:rPr>
            </w:pPr>
            <w:r>
              <w:rPr>
                <w:rFonts w:hint="default" w:ascii="Arial" w:hAnsi="Arial" w:cs="Arial"/>
                <w:rtl w:val="0"/>
              </w:rPr>
              <w:tab/>
            </w:r>
            <w:r>
              <w:rPr>
                <w:rFonts w:hint="default" w:ascii="Arial" w:hAnsi="Arial" w:cs="Arial"/>
                <w:rtl w:val="0"/>
              </w:rPr>
              <w:tab/>
            </w:r>
          </w:p>
        </w:tc>
        <w:tc>
          <w:tcPr>
            <w:tcW w:w="1726" w:type="dxa"/>
            <w:shd w:val="clear" w:color="auto" w:fill="auto"/>
            <w:tcMar>
              <w:top w:w="0" w:type="dxa"/>
              <w:left w:w="0" w:type="dxa"/>
              <w:bottom w:w="0" w:type="dxa"/>
              <w:right w:w="0" w:type="dxa"/>
            </w:tcMar>
            <w:vAlign w:val="top"/>
          </w:tcPr>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 xml:space="preserve">sec.II-IV, </w:t>
            </w:r>
            <w:r>
              <w:rPr>
                <w:rFonts w:hint="default" w:ascii="Arial" w:hAnsi="Arial" w:cs="Arial"/>
                <w:sz w:val="20"/>
                <w:szCs w:val="20"/>
                <w:rtl w:val="0"/>
              </w:rPr>
              <w:tab/>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sz w:val="20"/>
                <w:szCs w:val="20"/>
              </w:rPr>
            </w:pPr>
            <w:r>
              <w:rPr>
                <w:rFonts w:hint="default" w:ascii="Arial" w:hAnsi="Arial" w:cs="Arial"/>
                <w:sz w:val="20"/>
                <w:szCs w:val="20"/>
                <w:rtl w:val="0"/>
              </w:rPr>
              <w:t>p Chr.</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hint="default" w:ascii="Arial" w:hAnsi="Arial" w:cs="Arial"/>
              </w:rPr>
            </w:pPr>
            <w:r>
              <w:rPr>
                <w:rFonts w:hint="default" w:ascii="Arial" w:hAnsi="Arial" w:cs="Arial"/>
                <w:sz w:val="20"/>
                <w:szCs w:val="20"/>
                <w:rtl w:val="0"/>
              </w:rPr>
              <w:t>Epoca romană</w:t>
            </w:r>
            <w:r>
              <w:rPr>
                <w:rFonts w:hint="default" w:ascii="Arial" w:hAnsi="Arial" w:cs="Arial"/>
                <w:rtl w:val="0"/>
              </w:rPr>
              <w:tab/>
            </w:r>
          </w:p>
        </w:tc>
      </w:tr>
    </w:tbl>
    <w:p>
      <w:pPr>
        <w:spacing w:before="240" w:line="240" w:lineRule="auto"/>
        <w:rPr>
          <w:rFonts w:hint="default" w:ascii="Arial" w:hAnsi="Arial" w:cs="Arial"/>
        </w:rPr>
      </w:pPr>
    </w:p>
    <w:p>
      <w:pPr>
        <w:rPr>
          <w:rFonts w:hint="default" w:ascii="Arial" w:hAnsi="Arial" w:cs="Arial"/>
          <w:b/>
        </w:rPr>
      </w:pPr>
      <w:r>
        <w:rPr>
          <w:rFonts w:hint="default" w:ascii="Arial" w:hAnsi="Arial" w:cs="Arial"/>
          <w:rtl w:val="0"/>
        </w:rPr>
        <w:tab/>
      </w:r>
      <w:r>
        <w:rPr>
          <w:rFonts w:hint="default" w:ascii="Arial" w:hAnsi="Arial" w:cs="Arial"/>
          <w:b/>
          <w:rtl w:val="0"/>
        </w:rPr>
        <w:t>INDICI URBANISTICI SITUAȚIA EXISTENTĂ :</w:t>
      </w:r>
    </w:p>
    <w:p>
      <w:pPr>
        <w:rPr>
          <w:rFonts w:hint="default" w:ascii="Arial" w:hAnsi="Arial" w:cs="Arial"/>
          <w:b/>
        </w:rPr>
      </w:pPr>
    </w:p>
    <w:p>
      <w:pPr>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Suprafata teren: 190,30 ha</w:t>
      </w:r>
      <w:r>
        <w:rPr>
          <w:rFonts w:hint="default" w:ascii="Arial" w:hAnsi="Arial" w:cs="Arial"/>
          <w:b/>
          <w:rtl w:val="0"/>
        </w:rPr>
        <w:tab/>
      </w:r>
      <w:r>
        <w:rPr>
          <w:rFonts w:hint="default" w:ascii="Arial" w:hAnsi="Arial" w:cs="Arial"/>
          <w:b/>
          <w:rtl w:val="0"/>
        </w:rPr>
        <w:tab/>
      </w:r>
    </w:p>
    <w:p>
      <w:pPr>
        <w:ind w:left="720" w:firstLine="720"/>
        <w:rPr>
          <w:rFonts w:hint="default" w:ascii="Arial" w:hAnsi="Arial" w:cs="Arial"/>
          <w:b/>
        </w:rPr>
      </w:pPr>
      <w:r>
        <w:rPr>
          <w:rFonts w:hint="default" w:ascii="Arial" w:hAnsi="Arial" w:cs="Arial"/>
          <w:b/>
          <w:rtl w:val="0"/>
        </w:rPr>
        <w:t>Suprafata construita: 0,00 mp</w:t>
      </w:r>
    </w:p>
    <w:p>
      <w:pPr>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Suptafata desfasurata: 0,00 mp</w:t>
      </w:r>
    </w:p>
    <w:p>
      <w:pPr>
        <w:rPr>
          <w:rFonts w:hint="default" w:ascii="Arial" w:hAnsi="Arial" w:cs="Arial"/>
          <w:b/>
        </w:rPr>
      </w:pPr>
    </w:p>
    <w:p>
      <w:pPr>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P.O.T. Existent = 0,00%</w:t>
      </w:r>
    </w:p>
    <w:p>
      <w:pPr>
        <w:rPr>
          <w:rFonts w:hint="default" w:ascii="Arial" w:hAnsi="Arial" w:cs="Arial"/>
          <w:b/>
        </w:rPr>
      </w:pPr>
      <w:r>
        <w:rPr>
          <w:rFonts w:hint="default" w:ascii="Arial" w:hAnsi="Arial" w:cs="Arial"/>
          <w:b/>
          <w:rtl w:val="0"/>
        </w:rPr>
        <w:tab/>
      </w:r>
      <w:r>
        <w:rPr>
          <w:rFonts w:hint="default" w:ascii="Arial" w:hAnsi="Arial" w:cs="Arial"/>
          <w:b/>
          <w:rtl w:val="0"/>
        </w:rPr>
        <w:tab/>
      </w:r>
      <w:r>
        <w:rPr>
          <w:rFonts w:hint="default" w:ascii="Arial" w:hAnsi="Arial" w:cs="Arial"/>
          <w:b/>
          <w:rtl w:val="0"/>
        </w:rPr>
        <w:t>C.U.T. Existent = 0.000</w:t>
      </w:r>
    </w:p>
    <w:p>
      <w:pPr>
        <w:rPr>
          <w:rFonts w:hint="default" w:ascii="Arial" w:hAnsi="Arial" w:cs="Arial"/>
          <w:b/>
        </w:rPr>
      </w:pPr>
    </w:p>
    <w:p>
      <w:pPr>
        <w:rPr>
          <w:rFonts w:hint="default" w:ascii="Arial" w:hAnsi="Arial" w:cs="Arial"/>
        </w:rPr>
      </w:pPr>
      <w:r>
        <w:rPr>
          <w:rFonts w:hint="default" w:ascii="Arial" w:hAnsi="Arial" w:cs="Arial"/>
          <w:b/>
          <w:rtl w:val="0"/>
        </w:rPr>
        <w:tab/>
      </w:r>
      <w:r>
        <w:rPr>
          <w:rFonts w:hint="default" w:ascii="Arial" w:hAnsi="Arial" w:cs="Arial"/>
          <w:b/>
          <w:rtl w:val="0"/>
        </w:rPr>
        <w:tab/>
      </w:r>
      <w:r>
        <w:rPr>
          <w:rFonts w:hint="default" w:ascii="Arial" w:hAnsi="Arial" w:cs="Arial"/>
          <w:b/>
          <w:rtl w:val="0"/>
        </w:rPr>
        <w:t>Regim de inaltime: nu este cazul</w:t>
      </w:r>
    </w:p>
    <w:p>
      <w:pPr>
        <w:pStyle w:val="3"/>
        <w:numPr>
          <w:ilvl w:val="0"/>
          <w:numId w:val="1"/>
        </w:numPr>
        <w:spacing w:before="240" w:after="240" w:line="240" w:lineRule="auto"/>
        <w:ind w:left="720" w:hanging="360"/>
        <w:rPr>
          <w:rFonts w:hint="default" w:ascii="Arial" w:hAnsi="Arial" w:cs="Arial"/>
        </w:rPr>
      </w:pPr>
      <w:bookmarkStart w:id="7" w:name="_ns86oj3hpz6c" w:colFirst="0" w:colLast="0"/>
      <w:bookmarkEnd w:id="7"/>
      <w:r>
        <w:rPr>
          <w:rFonts w:hint="default" w:ascii="Arial" w:hAnsi="Arial" w:cs="Arial"/>
          <w:b/>
          <w:sz w:val="24"/>
          <w:szCs w:val="24"/>
          <w:rtl w:val="0"/>
        </w:rPr>
        <w:t xml:space="preserve">SITUATIA </w:t>
      </w:r>
      <w:r>
        <w:rPr>
          <w:rFonts w:hint="default" w:ascii="Arial" w:hAnsi="Arial" w:cs="Arial"/>
          <w:sz w:val="24"/>
          <w:szCs w:val="24"/>
          <w:rtl w:val="0"/>
        </w:rPr>
        <w:t xml:space="preserve"> </w:t>
      </w:r>
      <w:r>
        <w:rPr>
          <w:rFonts w:hint="default" w:ascii="Arial" w:hAnsi="Arial" w:cs="Arial"/>
          <w:b/>
          <w:sz w:val="24"/>
          <w:szCs w:val="24"/>
          <w:rtl w:val="0"/>
        </w:rPr>
        <w:t>PROPUSA:</w:t>
      </w:r>
    </w:p>
    <w:p>
      <w:pPr>
        <w:spacing w:before="240" w:line="240" w:lineRule="auto"/>
        <w:rPr>
          <w:rFonts w:hint="default" w:ascii="Arial" w:hAnsi="Arial" w:cs="Arial"/>
        </w:rPr>
      </w:pPr>
      <w:r>
        <w:rPr>
          <w:rFonts w:hint="default" w:ascii="Arial" w:hAnsi="Arial" w:cs="Arial"/>
          <w:rtl w:val="0"/>
        </w:rPr>
        <w:tab/>
      </w:r>
      <w:r>
        <w:rPr>
          <w:rFonts w:hint="default" w:ascii="Arial" w:hAnsi="Arial" w:cs="Arial"/>
          <w:rtl w:val="0"/>
        </w:rPr>
        <w:t>Prezenta documentatie are ca scop obtinerea Autorizației de Construire pentru următoarele lucrări:</w:t>
      </w:r>
    </w:p>
    <w:p>
      <w:pPr>
        <w:spacing w:before="240" w:line="240" w:lineRule="auto"/>
        <w:jc w:val="center"/>
        <w:rPr>
          <w:rFonts w:hint="default" w:ascii="Arial" w:hAnsi="Arial" w:cs="Arial"/>
          <w:b/>
          <w:sz w:val="24"/>
          <w:szCs w:val="24"/>
        </w:rPr>
      </w:pPr>
      <w:r>
        <w:rPr>
          <w:rFonts w:hint="default" w:ascii="Arial" w:hAnsi="Arial" w:cs="Arial"/>
          <w:b/>
          <w:sz w:val="24"/>
          <w:szCs w:val="24"/>
          <w:rtl w:val="0"/>
        </w:rPr>
        <w:t>LUCRĂRI DE ÎNTREȚINERE COMPLEX ARHEOLOGIC POROLISSUM-MOIGRAD</w:t>
      </w:r>
    </w:p>
    <w:p>
      <w:pPr>
        <w:spacing w:before="240" w:line="240" w:lineRule="auto"/>
        <w:jc w:val="center"/>
        <w:rPr>
          <w:rFonts w:hint="default" w:ascii="Arial" w:hAnsi="Arial" w:cs="Arial"/>
        </w:rPr>
      </w:pPr>
      <w:r>
        <w:rPr>
          <w:rFonts w:hint="default" w:ascii="Arial" w:hAnsi="Arial" w:cs="Arial"/>
          <w:b/>
          <w:sz w:val="24"/>
          <w:szCs w:val="24"/>
          <w:rtl w:val="0"/>
        </w:rPr>
        <w:t>SI AMENAJARE A COMPLEXULUI ARHEOLOGIC POROLISSUM - MOIGRAD</w:t>
      </w:r>
    </w:p>
    <w:p>
      <w:pPr>
        <w:spacing w:before="240" w:line="360" w:lineRule="auto"/>
        <w:ind w:firstLine="720"/>
        <w:rPr>
          <w:rFonts w:hint="default" w:ascii="Arial" w:hAnsi="Arial" w:cs="Arial"/>
        </w:rPr>
      </w:pPr>
      <w:r>
        <w:rPr>
          <w:rFonts w:hint="default" w:ascii="Arial" w:hAnsi="Arial" w:cs="Arial"/>
          <w:rtl w:val="0"/>
        </w:rPr>
        <w:t>Specialiștii care conduc investigațiile arheologice folosesc în momentul de față metode moderne de investigare iar informațiile descoperite sunt foarte interesante. Transmiterea acestor descoperiri către public poate să transforme experiența vizitatorilor, mai ales ca mulți dintre aceștia revin curent la situl arheologic.</w:t>
      </w:r>
    </w:p>
    <w:p>
      <w:pPr>
        <w:spacing w:before="240" w:line="360" w:lineRule="auto"/>
        <w:ind w:firstLine="720"/>
        <w:rPr>
          <w:rFonts w:hint="default" w:ascii="Arial" w:hAnsi="Arial" w:cs="Arial"/>
          <w:color w:val="444444"/>
        </w:rPr>
      </w:pPr>
      <w:r>
        <w:rPr>
          <w:rFonts w:hint="default" w:ascii="Arial" w:hAnsi="Arial" w:cs="Arial"/>
          <w:color w:val="444444"/>
          <w:rtl w:val="0"/>
        </w:rPr>
        <w:t xml:space="preserve">Conform Ordinului 2797/14.11.2017 ANEXA 1, interventiile propusă se încadrează la </w:t>
      </w:r>
      <w:r>
        <w:rPr>
          <w:rFonts w:hint="default" w:ascii="Arial" w:hAnsi="Arial" w:cs="Arial"/>
          <w:b/>
          <w:color w:val="444444"/>
          <w:rtl w:val="0"/>
        </w:rPr>
        <w:t>punctul 12</w:t>
      </w:r>
      <w:r>
        <w:rPr>
          <w:rFonts w:hint="default" w:ascii="Arial" w:hAnsi="Arial" w:cs="Arial"/>
          <w:color w:val="444444"/>
          <w:rtl w:val="0"/>
        </w:rPr>
        <w:t xml:space="preserve"> ”</w:t>
      </w:r>
      <w:r>
        <w:rPr>
          <w:rFonts w:hint="default" w:ascii="Arial" w:hAnsi="Arial" w:cs="Arial"/>
          <w:b/>
          <w:color w:val="444444"/>
          <w:rtl w:val="0"/>
        </w:rPr>
        <w:t>Amenajări peisagistice ale parcurilor și grădinilor aparținând monumentelor istorice, imobilelor din zonele de protecție a acestora sau din zonele protejate”</w:t>
      </w:r>
      <w:r>
        <w:rPr>
          <w:rFonts w:hint="default" w:ascii="Arial" w:hAnsi="Arial" w:cs="Arial"/>
          <w:color w:val="444444"/>
          <w:rtl w:val="0"/>
        </w:rPr>
        <w:t xml:space="preserve"> și </w:t>
      </w:r>
      <w:r>
        <w:rPr>
          <w:rFonts w:hint="default" w:ascii="Arial" w:hAnsi="Arial" w:cs="Arial"/>
          <w:b/>
          <w:color w:val="444444"/>
          <w:rtl w:val="0"/>
        </w:rPr>
        <w:t>punctul 27</w:t>
      </w:r>
      <w:r>
        <w:rPr>
          <w:rFonts w:hint="default" w:ascii="Arial" w:hAnsi="Arial" w:cs="Arial"/>
          <w:color w:val="444444"/>
          <w:rtl w:val="0"/>
        </w:rPr>
        <w:t xml:space="preserve"> </w:t>
      </w:r>
      <w:r>
        <w:rPr>
          <w:rFonts w:hint="default" w:ascii="Arial" w:hAnsi="Arial" w:cs="Arial"/>
          <w:b/>
          <w:color w:val="444444"/>
          <w:rtl w:val="0"/>
        </w:rPr>
        <w:t>”Intervenții la locuri de joacă, terase sezoniere și construcții provizorii (chioșcuri, tonete, cabine, spații de expunere, corpuri și panouri de afișaj, copertine, pergole) la monumentele istorice, la imobilele din zonele de protecție a acestora sau din zonele protejate”</w:t>
      </w:r>
      <w:r>
        <w:rPr>
          <w:rFonts w:hint="default" w:ascii="Arial" w:hAnsi="Arial" w:cs="Arial"/>
          <w:color w:val="444444"/>
          <w:rtl w:val="0"/>
        </w:rPr>
        <w:t>. Interventiile propuse sunt in intregime demontabile.</w:t>
      </w:r>
    </w:p>
    <w:p>
      <w:pPr>
        <w:spacing w:before="240" w:line="240" w:lineRule="auto"/>
        <w:rPr>
          <w:rFonts w:hint="default" w:ascii="Arial" w:hAnsi="Arial" w:cs="Arial"/>
        </w:rPr>
      </w:pPr>
      <w:r>
        <w:rPr>
          <w:rFonts w:hint="default" w:ascii="Arial" w:hAnsi="Arial" w:cs="Arial"/>
          <w:rtl w:val="0"/>
        </w:rPr>
        <w:tab/>
      </w:r>
    </w:p>
    <w:p>
      <w:pPr>
        <w:spacing w:before="240" w:line="240" w:lineRule="auto"/>
        <w:rPr>
          <w:rFonts w:hint="default" w:ascii="Arial" w:hAnsi="Arial" w:cs="Arial"/>
        </w:rPr>
      </w:pPr>
    </w:p>
    <w:p>
      <w:pPr>
        <w:spacing w:before="240" w:line="240" w:lineRule="auto"/>
        <w:rPr>
          <w:rFonts w:hint="default" w:ascii="Arial" w:hAnsi="Arial" w:cs="Arial"/>
        </w:rPr>
      </w:pPr>
    </w:p>
    <w:p>
      <w:pPr>
        <w:spacing w:before="240" w:line="240" w:lineRule="auto"/>
        <w:rPr>
          <w:rFonts w:hint="default" w:ascii="Arial" w:hAnsi="Arial" w:cs="Arial"/>
        </w:rPr>
      </w:pPr>
      <w:r>
        <w:rPr>
          <w:rFonts w:hint="default" w:ascii="Arial" w:hAnsi="Arial" w:cs="Arial"/>
          <w:rtl w:val="0"/>
        </w:rPr>
        <w:t>Principalele lucrări avute în vedere sunt următoarele:</w:t>
      </w:r>
    </w:p>
    <w:p>
      <w:pPr>
        <w:spacing w:before="240" w:line="240" w:lineRule="auto"/>
        <w:rPr>
          <w:rFonts w:hint="default" w:ascii="Arial" w:hAnsi="Arial" w:cs="Arial"/>
        </w:rPr>
      </w:pPr>
    </w:p>
    <w:p>
      <w:pPr>
        <w:pStyle w:val="4"/>
        <w:rPr>
          <w:rFonts w:hint="default" w:ascii="Arial" w:hAnsi="Arial" w:cs="Arial"/>
          <w:sz w:val="24"/>
          <w:szCs w:val="24"/>
        </w:rPr>
      </w:pPr>
      <w:bookmarkStart w:id="8" w:name="_mv6i13czsntr" w:colFirst="0" w:colLast="0"/>
      <w:bookmarkEnd w:id="8"/>
      <w:r>
        <w:rPr>
          <w:rFonts w:hint="default" w:ascii="Arial" w:hAnsi="Arial" w:cs="Arial"/>
          <w:rtl w:val="0"/>
        </w:rPr>
        <w:t>3.1.PANOURI INFORMATIVE:</w:t>
      </w:r>
    </w:p>
    <w:p>
      <w:pPr>
        <w:spacing w:before="240" w:line="240" w:lineRule="auto"/>
        <w:rPr>
          <w:rFonts w:hint="default" w:ascii="Arial" w:hAnsi="Arial" w:cs="Arial"/>
        </w:rPr>
      </w:pPr>
      <w:r>
        <w:rPr>
          <w:rFonts w:hint="default" w:ascii="Arial" w:hAnsi="Arial" w:cs="Arial"/>
          <w:b/>
          <w:sz w:val="20"/>
          <w:szCs w:val="20"/>
          <w:rtl w:val="0"/>
        </w:rPr>
        <w:tab/>
      </w:r>
      <w:r>
        <w:rPr>
          <w:rFonts w:hint="default" w:ascii="Arial" w:hAnsi="Arial" w:cs="Arial"/>
          <w:b/>
          <w:rtl w:val="0"/>
        </w:rPr>
        <w:t>3.1.1.  INLOCUIREA A 40 DE PANOURI INFORMATIVE MICI</w:t>
      </w:r>
      <w:r>
        <w:rPr>
          <w:rFonts w:hint="default" w:ascii="Arial" w:hAnsi="Arial" w:cs="Arial"/>
          <w:b/>
          <w:rtl w:val="0"/>
        </w:rPr>
        <w:tab/>
      </w:r>
    </w:p>
    <w:p>
      <w:pPr>
        <w:spacing w:before="240" w:line="240" w:lineRule="auto"/>
        <w:ind w:firstLine="720"/>
        <w:rPr>
          <w:rFonts w:hint="default" w:ascii="Arial" w:hAnsi="Arial" w:cs="Arial"/>
        </w:rPr>
      </w:pPr>
      <w:r>
        <w:rPr>
          <w:rFonts w:hint="default" w:ascii="Arial" w:hAnsi="Arial" w:cs="Arial"/>
          <w:color w:val="222222"/>
          <w:sz w:val="20"/>
          <w:szCs w:val="20"/>
          <w:highlight w:val="white"/>
          <w:rtl w:val="0"/>
        </w:rPr>
        <w:t xml:space="preserve">Înlocuire panouri informative aprox 40 bucăți, panourile noi propuse vor avea dimensiunea de </w:t>
      </w:r>
      <w:r>
        <w:rPr>
          <w:rFonts w:hint="default" w:ascii="Arial" w:hAnsi="Arial" w:cs="Arial"/>
          <w:color w:val="222222"/>
          <w:sz w:val="20"/>
          <w:szCs w:val="20"/>
          <w:highlight w:val="white"/>
          <w:rtl w:val="0"/>
        </w:rPr>
        <w:tab/>
      </w:r>
      <w:r>
        <w:rPr>
          <w:rFonts w:hint="default" w:ascii="Arial" w:hAnsi="Arial" w:cs="Arial"/>
          <w:color w:val="222222"/>
          <w:sz w:val="20"/>
          <w:szCs w:val="20"/>
          <w:highlight w:val="white"/>
          <w:rtl w:val="0"/>
        </w:rPr>
        <w:t>50-100 cm, sunt realizate din tablă serigrafiată cu elemente de prindere din inox, fixată pe un cadru metalic realizat din țeavă rectangulară vopsita în câmp electrostatic, așezata pe o fundație tip șurup Krinner.</w:t>
      </w:r>
      <w:r>
        <w:rPr>
          <w:rFonts w:hint="default" w:ascii="Arial" w:hAnsi="Arial" w:cs="Arial"/>
          <w:rtl w:val="0"/>
        </w:rPr>
        <w:br w:type="textWrapping"/>
      </w:r>
      <w:r>
        <w:rPr>
          <w:rFonts w:hint="default" w:ascii="Arial" w:hAnsi="Arial" w:cs="Arial"/>
          <w:rtl w:val="0"/>
        </w:rPr>
        <w:t xml:space="preserve"> </w:t>
      </w:r>
      <w:r>
        <w:rPr>
          <w:rFonts w:hint="default" w:ascii="Arial" w:hAnsi="Arial" w:cs="Arial"/>
          <w:rtl w:val="0"/>
        </w:rPr>
        <w:tab/>
      </w:r>
      <w:r>
        <w:rPr>
          <w:rFonts w:hint="default" w:ascii="Arial" w:hAnsi="Arial" w:cs="Arial"/>
          <w:b/>
          <w:rtl w:val="0"/>
        </w:rPr>
        <w:t>3.1.2. PANOURI INFORMATIVE NOI 2X1M</w:t>
      </w:r>
      <w:r>
        <w:rPr>
          <w:rFonts w:hint="default" w:ascii="Arial" w:hAnsi="Arial" w:cs="Arial"/>
          <w:b/>
          <w:rtl w:val="0"/>
        </w:rPr>
        <w:br w:type="textWrapping"/>
      </w:r>
      <w:r>
        <w:rPr>
          <w:rFonts w:hint="default" w:ascii="Arial" w:hAnsi="Arial" w:cs="Arial"/>
          <w:rtl w:val="0"/>
        </w:rPr>
        <w:t xml:space="preserve"> </w:t>
      </w:r>
      <w:r>
        <w:rPr>
          <w:rFonts w:hint="default" w:ascii="Arial" w:hAnsi="Arial" w:cs="Arial"/>
          <w:rtl w:val="0"/>
        </w:rPr>
        <w:tab/>
      </w:r>
      <w:r>
        <w:rPr>
          <w:rFonts w:hint="default" w:ascii="Arial" w:hAnsi="Arial" w:cs="Arial"/>
          <w:rtl w:val="0"/>
        </w:rPr>
        <w:t xml:space="preserve"> Panouri informative noi, propunem panouri cu sticlă serigrafiată de 2x1 m, cu elemente de prindere din inox, fixată pe un cadru metalic realizat din țeavaă rectangulară vopsită in câmp electrostatic, așezate pe o fundație tip șurub Krinner.</w:t>
      </w:r>
    </w:p>
    <w:p>
      <w:pPr>
        <w:ind w:firstLine="720"/>
        <w:rPr>
          <w:rFonts w:hint="default" w:ascii="Arial" w:hAnsi="Arial" w:cs="Arial"/>
          <w:b/>
        </w:rPr>
      </w:pPr>
      <w:r>
        <w:rPr>
          <w:rFonts w:hint="default" w:ascii="Arial" w:hAnsi="Arial" w:cs="Arial"/>
          <w:b/>
          <w:rtl w:val="0"/>
        </w:rPr>
        <w:t>Textul prezentat pe panouri va fi avizat de către un consultant stiintific, implicat in cercetarea științifică desfășurată pe situl arheologic. Această cerință va apărea în caietul de sarcini pentru atribuirea lucrării.</w:t>
      </w:r>
    </w:p>
    <w:p>
      <w:pPr>
        <w:ind w:firstLine="720"/>
        <w:rPr>
          <w:rFonts w:hint="default" w:ascii="Arial" w:hAnsi="Arial" w:cs="Arial"/>
        </w:rPr>
      </w:pPr>
      <w:r>
        <w:rPr>
          <w:rFonts w:hint="default" w:ascii="Arial" w:hAnsi="Arial" w:cs="Arial"/>
          <w:rtl w:val="0"/>
        </w:rPr>
        <w:t>Pe panouri va apărea și un cod QR pentru a permite accesului la ghidajul audio.</w:t>
      </w:r>
    </w:p>
    <w:p>
      <w:pPr>
        <w:ind w:firstLine="720"/>
        <w:rPr>
          <w:rFonts w:hint="default" w:ascii="Arial" w:hAnsi="Arial" w:cs="Arial"/>
        </w:rPr>
      </w:pPr>
    </w:p>
    <w:p>
      <w:pPr>
        <w:pStyle w:val="4"/>
        <w:rPr>
          <w:rFonts w:hint="default" w:ascii="Arial" w:hAnsi="Arial" w:cs="Arial"/>
        </w:rPr>
      </w:pPr>
      <w:bookmarkStart w:id="9" w:name="_q5dx2wybunqe" w:colFirst="0" w:colLast="0"/>
      <w:bookmarkEnd w:id="9"/>
      <w:r>
        <w:rPr>
          <w:rFonts w:hint="default" w:ascii="Arial" w:hAnsi="Arial" w:cs="Arial"/>
          <w:rtl w:val="0"/>
        </w:rPr>
        <w:t xml:space="preserve">3.2. PLANTATII EXPLICATIVE </w:t>
      </w:r>
    </w:p>
    <w:p>
      <w:pPr>
        <w:rPr>
          <w:rFonts w:hint="default" w:ascii="Arial" w:hAnsi="Arial" w:cs="Arial"/>
        </w:rPr>
      </w:pPr>
      <w:r>
        <w:rPr>
          <w:rFonts w:hint="default" w:ascii="Arial" w:hAnsi="Arial" w:cs="Arial"/>
          <w:rtl w:val="0"/>
        </w:rPr>
        <w:tab/>
      </w:r>
      <w:r>
        <w:rPr>
          <w:rFonts w:hint="default" w:ascii="Arial" w:hAnsi="Arial" w:cs="Arial"/>
          <w:rtl w:val="0"/>
        </w:rPr>
        <w:t>Marcarea traseului zidurilor unor obiective arheologice studiate prin intermediul unei umpluturi de pietriș calcaros și a unor plantații. Obiectivele arheologice sunt în prezent acoperite cu pămînt. (min. 25cm)</w:t>
      </w:r>
    </w:p>
    <w:p>
      <w:pPr>
        <w:ind w:firstLine="720"/>
        <w:rPr>
          <w:rFonts w:hint="default" w:ascii="Arial" w:hAnsi="Arial" w:cs="Arial"/>
        </w:rPr>
      </w:pPr>
      <w:r>
        <w:rPr>
          <w:rFonts w:hint="default" w:ascii="Arial" w:hAnsi="Arial" w:cs="Arial"/>
          <w:rtl w:val="0"/>
        </w:rPr>
        <w:t xml:space="preserve">Se va îndepărta vegetația de deasupra obiectivului arheologic si se va erbicida terenul.,Se vor trasa din nou perimetrele zidurilor descoperite, conform planurilor. Se vor așeza separatoarele metalice pentru a delimita diferitele plantatii/umbluturi cu pietriș si se casptusesc cu geotextil. </w:t>
      </w:r>
    </w:p>
    <w:p>
      <w:pPr>
        <w:ind w:firstLine="720"/>
        <w:rPr>
          <w:rFonts w:hint="default" w:ascii="Arial" w:hAnsi="Arial" w:cs="Arial"/>
        </w:rPr>
      </w:pPr>
      <w:r>
        <w:rPr>
          <w:rFonts w:hint="default" w:ascii="Arial" w:hAnsi="Arial" w:cs="Arial"/>
          <w:rtl w:val="0"/>
        </w:rPr>
        <w:t xml:space="preserve">Apoi se vor umple perimetrele rezultate cu substrat fertil sau umplutura de pietris alb/colorat. Pe conturul intregii amenajari, cu ajutorul unei umpluturi de pământ natural se va face racordul la terenul natural. </w:t>
      </w:r>
    </w:p>
    <w:p>
      <w:pPr>
        <w:ind w:firstLine="720"/>
        <w:rPr>
          <w:rFonts w:hint="default" w:ascii="Arial" w:hAnsi="Arial" w:cs="Arial"/>
        </w:rPr>
      </w:pPr>
      <w:r>
        <w:rPr>
          <w:rFonts w:hint="default" w:ascii="Arial" w:hAnsi="Arial" w:cs="Arial"/>
          <w:rtl w:val="0"/>
        </w:rPr>
        <w:t>Rezulta un mozaic de plantatii si texturi minerale care identifica pe teren perimetrul clădirii.</w:t>
      </w:r>
    </w:p>
    <w:p>
      <w:pPr>
        <w:ind w:firstLine="720"/>
        <w:rPr>
          <w:rFonts w:hint="default" w:ascii="Arial" w:hAnsi="Arial" w:cs="Arial"/>
        </w:rPr>
      </w:pPr>
      <w:r>
        <w:rPr>
          <w:rFonts w:hint="default" w:ascii="Arial" w:hAnsi="Arial" w:cs="Arial"/>
          <w:rtl w:val="0"/>
        </w:rPr>
        <w:t>Amenajarea propusă dorește să evidențieze traseul zidurilor acestei construcții prin două categorii de texturi:</w:t>
      </w:r>
    </w:p>
    <w:p>
      <w:pPr>
        <w:numPr>
          <w:ilvl w:val="0"/>
          <w:numId w:val="2"/>
        </w:numPr>
        <w:ind w:left="1440" w:hanging="360"/>
        <w:rPr>
          <w:rFonts w:hint="default" w:ascii="Arial" w:hAnsi="Arial" w:cs="Arial"/>
        </w:rPr>
      </w:pPr>
      <w:r>
        <w:rPr>
          <w:rFonts w:hint="default" w:ascii="Arial" w:hAnsi="Arial" w:cs="Arial"/>
          <w:b/>
          <w:rtl w:val="0"/>
        </w:rPr>
        <w:t xml:space="preserve">Texturi minerale </w:t>
      </w:r>
      <w:r>
        <w:rPr>
          <w:rFonts w:hint="default" w:ascii="Arial" w:hAnsi="Arial" w:cs="Arial"/>
          <w:rtl w:val="0"/>
        </w:rPr>
        <w:t xml:space="preserve">(pietris calcaros) pentru traseul zidurilor confirmat de săpăturile arheologice </w:t>
      </w:r>
    </w:p>
    <w:p>
      <w:pPr>
        <w:numPr>
          <w:ilvl w:val="0"/>
          <w:numId w:val="2"/>
        </w:numPr>
        <w:ind w:left="1440" w:hanging="360"/>
        <w:rPr>
          <w:rFonts w:hint="default" w:ascii="Arial" w:hAnsi="Arial" w:cs="Arial"/>
        </w:rPr>
      </w:pPr>
      <w:r>
        <w:rPr>
          <w:rFonts w:hint="default" w:ascii="Arial" w:hAnsi="Arial" w:cs="Arial"/>
          <w:b/>
          <w:rtl w:val="0"/>
        </w:rPr>
        <w:t>Texturi vegetale</w:t>
      </w:r>
      <w:r>
        <w:rPr>
          <w:rFonts w:hint="default" w:ascii="Arial" w:hAnsi="Arial" w:cs="Arial"/>
          <w:rtl w:val="0"/>
        </w:rPr>
        <w:t xml:space="preserve"> pentru traseul zidurilor care nu a fost încă investigat. :</w:t>
      </w:r>
    </w:p>
    <w:p>
      <w:pPr>
        <w:numPr>
          <w:ilvl w:val="1"/>
          <w:numId w:val="2"/>
        </w:numPr>
        <w:ind w:left="2160" w:hanging="360"/>
        <w:rPr>
          <w:rFonts w:hint="default" w:ascii="Arial" w:hAnsi="Arial" w:cs="Arial"/>
        </w:rPr>
      </w:pPr>
      <w:r>
        <w:rPr>
          <w:rFonts w:hint="default" w:ascii="Arial" w:hAnsi="Arial" w:cs="Arial"/>
          <w:b/>
          <w:rtl w:val="0"/>
        </w:rPr>
        <w:t>plantatii de sedum</w:t>
      </w:r>
      <w:r>
        <w:rPr>
          <w:rFonts w:hint="default" w:ascii="Arial" w:hAnsi="Arial" w:cs="Arial"/>
          <w:rtl w:val="0"/>
        </w:rPr>
        <w:t xml:space="preserve"> pe traseul presupus al zidurilor</w:t>
      </w:r>
    </w:p>
    <w:p>
      <w:pPr>
        <w:numPr>
          <w:ilvl w:val="1"/>
          <w:numId w:val="2"/>
        </w:numPr>
        <w:ind w:left="2160" w:hanging="360"/>
        <w:rPr>
          <w:rFonts w:hint="default" w:ascii="Arial" w:hAnsi="Arial" w:cs="Arial"/>
          <w:u w:val="none"/>
        </w:rPr>
      </w:pPr>
      <w:r>
        <w:rPr>
          <w:rFonts w:hint="default" w:ascii="Arial" w:hAnsi="Arial" w:cs="Arial"/>
          <w:b/>
          <w:rtl w:val="0"/>
        </w:rPr>
        <w:t xml:space="preserve">pleavă </w:t>
      </w:r>
      <w:r>
        <w:rPr>
          <w:rFonts w:hint="default" w:ascii="Arial" w:hAnsi="Arial" w:cs="Arial"/>
          <w:rtl w:val="0"/>
        </w:rPr>
        <w:t>pentru interiorul perimetrului format de ziduri</w:t>
      </w:r>
    </w:p>
    <w:p>
      <w:pPr>
        <w:ind w:left="2160" w:firstLine="0"/>
        <w:rPr>
          <w:rFonts w:hint="default" w:ascii="Arial" w:hAnsi="Arial" w:cs="Arial"/>
        </w:rPr>
      </w:pPr>
    </w:p>
    <w:p>
      <w:pPr>
        <w:ind w:firstLine="720"/>
        <w:rPr>
          <w:rFonts w:hint="default" w:ascii="Arial" w:hAnsi="Arial" w:cs="Arial"/>
          <w:b/>
        </w:rPr>
      </w:pPr>
      <w:r>
        <w:rPr>
          <w:rFonts w:hint="default" w:ascii="Arial" w:hAnsi="Arial" w:cs="Arial"/>
          <w:b/>
          <w:rtl w:val="0"/>
        </w:rPr>
        <w:t>3.2.1. PLANTATII EXPLICATIVE OBIECTIV ARHEOLOGIC CLĂDIREA B6 ”BALISTARIUM”</w:t>
      </w:r>
    </w:p>
    <w:p>
      <w:pPr>
        <w:keepNext w:val="0"/>
        <w:keepLines w:val="0"/>
        <w:shd w:val="clear" w:fill="FFFFFF"/>
        <w:spacing w:before="0" w:after="0" w:line="312" w:lineRule="auto"/>
        <w:ind w:firstLine="720"/>
        <w:rPr>
          <w:rFonts w:hint="default" w:ascii="Arial" w:hAnsi="Arial" w:cs="Arial"/>
        </w:rPr>
      </w:pPr>
      <w:r>
        <w:rPr>
          <w:rFonts w:hint="default" w:ascii="Arial" w:hAnsi="Arial" w:cs="Arial"/>
          <w:rtl w:val="0"/>
        </w:rPr>
        <w:t>Bastionul de curtină este situat pe latura nord-estică a Castrului. S-au identificat, prin săpături arheologice, perimetrul zidurilor acestei construcții cât și obiecte specifice, legate de destinația ei.</w:t>
      </w:r>
    </w:p>
    <w:p>
      <w:pPr>
        <w:ind w:firstLine="720"/>
        <w:rPr>
          <w:rFonts w:hint="default" w:ascii="Arial" w:hAnsi="Arial" w:cs="Arial"/>
        </w:rPr>
      </w:pPr>
      <w:r>
        <w:rPr>
          <w:rFonts w:hint="default" w:ascii="Arial" w:hAnsi="Arial" w:cs="Arial"/>
          <w:rtl w:val="0"/>
        </w:rPr>
        <w:t xml:space="preserve">In momentul de față obiectivul arheologic este acoperit cu pămînt. </w:t>
      </w:r>
    </w:p>
    <w:p>
      <w:pPr>
        <w:ind w:firstLine="720"/>
        <w:rPr>
          <w:rFonts w:hint="default" w:ascii="Arial" w:hAnsi="Arial" w:cs="Arial"/>
          <w:b/>
        </w:rPr>
      </w:pPr>
      <w:r>
        <w:rPr>
          <w:rFonts w:hint="default" w:ascii="Arial" w:hAnsi="Arial" w:cs="Arial"/>
          <w:rtl w:val="0"/>
        </w:rPr>
        <w:t>Se vor evidentia prin diferite plantatii si texturi minerale conturul zidurilor cladirii. Nu se va interveni sub cota terenului natural.</w:t>
      </w:r>
    </w:p>
    <w:p>
      <w:pPr>
        <w:ind w:firstLine="720"/>
        <w:rPr>
          <w:rFonts w:hint="default" w:ascii="Arial" w:hAnsi="Arial" w:cs="Arial"/>
          <w:b/>
        </w:rPr>
      </w:pPr>
      <w:r>
        <w:rPr>
          <w:rFonts w:hint="default" w:ascii="Arial" w:hAnsi="Arial" w:cs="Arial"/>
          <w:b/>
          <w:rtl w:val="0"/>
        </w:rPr>
        <w:t>3.2.2 PLANTATII EXPLICATIVE OBIECTIV ARHEOLOGIC CLĂDIREA C3 - ”CISTERNA”</w:t>
      </w:r>
    </w:p>
    <w:p>
      <w:pPr>
        <w:ind w:firstLine="720"/>
        <w:rPr>
          <w:rFonts w:hint="default" w:ascii="Arial" w:hAnsi="Arial" w:cs="Arial"/>
        </w:rPr>
      </w:pPr>
      <w:r>
        <w:rPr>
          <w:rFonts w:hint="default" w:ascii="Arial" w:hAnsi="Arial" w:cs="Arial"/>
          <w:rtl w:val="0"/>
        </w:rPr>
        <w:t>Cisterna a fost descoperită în zona mediană a Castrului, în vecinătatea clădirii Principia.</w:t>
      </w:r>
    </w:p>
    <w:p>
      <w:pPr>
        <w:ind w:firstLine="720"/>
        <w:rPr>
          <w:rFonts w:hint="default" w:ascii="Arial" w:hAnsi="Arial" w:cs="Arial"/>
        </w:rPr>
      </w:pPr>
      <w:r>
        <w:rPr>
          <w:rFonts w:hint="default" w:ascii="Arial" w:hAnsi="Arial" w:cs="Arial"/>
          <w:rtl w:val="0"/>
        </w:rPr>
        <w:t xml:space="preserve">In momentul de față obiectivul arheologic este acoperit cu pămînt. </w:t>
      </w:r>
    </w:p>
    <w:p>
      <w:pPr>
        <w:ind w:firstLine="720"/>
        <w:rPr>
          <w:rFonts w:hint="default" w:ascii="Arial" w:hAnsi="Arial" w:cs="Arial"/>
        </w:rPr>
      </w:pPr>
      <w:r>
        <w:rPr>
          <w:rFonts w:hint="default" w:ascii="Arial" w:hAnsi="Arial" w:cs="Arial"/>
          <w:rtl w:val="0"/>
        </w:rPr>
        <w:t>Se vor evidentia prin diferite plantatii si texturi minerale conturul zidurilor cladirii. Nu se va interveni sub cota terenului natural.</w:t>
      </w:r>
    </w:p>
    <w:p>
      <w:pPr>
        <w:rPr>
          <w:rFonts w:hint="default" w:ascii="Arial" w:hAnsi="Arial" w:cs="Arial"/>
          <w:b/>
        </w:rPr>
      </w:pPr>
    </w:p>
    <w:p>
      <w:pPr>
        <w:ind w:firstLine="720"/>
        <w:rPr>
          <w:rFonts w:hint="default" w:ascii="Arial" w:hAnsi="Arial" w:cs="Arial"/>
          <w:b/>
        </w:rPr>
      </w:pPr>
      <w:r>
        <w:rPr>
          <w:rFonts w:hint="default" w:ascii="Arial" w:hAnsi="Arial" w:cs="Arial"/>
          <w:b/>
          <w:rtl w:val="0"/>
        </w:rPr>
        <w:t>3.2.3 PLANTATII EXPLICATIVE OBIECTIV ARHEOLOGIC CLĂDIREA MSP 001 - ”BASILICA”</w:t>
      </w:r>
    </w:p>
    <w:p>
      <w:pPr>
        <w:ind w:firstLine="720"/>
        <w:rPr>
          <w:rFonts w:hint="default" w:ascii="Arial" w:hAnsi="Arial" w:cs="Arial"/>
        </w:rPr>
      </w:pPr>
      <w:r>
        <w:rPr>
          <w:rFonts w:hint="default" w:ascii="Arial" w:hAnsi="Arial" w:cs="Arial"/>
          <w:rtl w:val="0"/>
        </w:rPr>
        <w:t xml:space="preserve">Clădirea Basilicii se află în afara perimetrului Castrului, in partea de Sud-Est.  </w:t>
      </w:r>
    </w:p>
    <w:p>
      <w:pPr>
        <w:ind w:firstLine="720"/>
        <w:rPr>
          <w:rFonts w:hint="default" w:ascii="Arial" w:hAnsi="Arial" w:cs="Arial"/>
        </w:rPr>
      </w:pPr>
      <w:r>
        <w:rPr>
          <w:rFonts w:hint="default" w:ascii="Arial" w:hAnsi="Arial" w:cs="Arial"/>
          <w:rtl w:val="0"/>
        </w:rPr>
        <w:t xml:space="preserve">In momentul de față obiectivul arheologic este acoperit cu pămînt. </w:t>
      </w:r>
    </w:p>
    <w:p>
      <w:pPr>
        <w:ind w:firstLine="720"/>
        <w:rPr>
          <w:rFonts w:hint="default" w:ascii="Arial" w:hAnsi="Arial" w:cs="Arial"/>
        </w:rPr>
      </w:pPr>
      <w:r>
        <w:rPr>
          <w:rFonts w:hint="default" w:ascii="Arial" w:hAnsi="Arial" w:cs="Arial"/>
          <w:rtl w:val="0"/>
        </w:rPr>
        <w:t>Se vor evidentia prin diferite plantatii si texturi minerale conturul zidurilor cladirii. Nu se va interveni sub cota terenului natural.</w:t>
      </w:r>
    </w:p>
    <w:p>
      <w:pPr>
        <w:ind w:left="0" w:firstLine="0"/>
        <w:rPr>
          <w:rFonts w:hint="default" w:ascii="Arial" w:hAnsi="Arial" w:cs="Arial"/>
        </w:rPr>
      </w:pPr>
    </w:p>
    <w:p>
      <w:pPr>
        <w:ind w:firstLine="720"/>
        <w:rPr>
          <w:rFonts w:hint="default" w:ascii="Arial" w:hAnsi="Arial" w:cs="Arial"/>
          <w:highlight w:val="yellow"/>
        </w:rPr>
      </w:pPr>
    </w:p>
    <w:p>
      <w:pPr>
        <w:pStyle w:val="4"/>
        <w:ind w:left="720"/>
        <w:rPr>
          <w:rFonts w:hint="default" w:ascii="Arial" w:hAnsi="Arial" w:cs="Arial"/>
        </w:rPr>
      </w:pPr>
      <w:bookmarkStart w:id="10" w:name="_4838m8x7v6l5" w:colFirst="0" w:colLast="0"/>
      <w:bookmarkEnd w:id="10"/>
      <w:r>
        <w:rPr>
          <w:rFonts w:hint="default" w:ascii="Arial" w:hAnsi="Arial" w:cs="Arial"/>
          <w:rtl w:val="0"/>
        </w:rPr>
        <w:t>3.3. AMENAJARI ZONA DE ODIHNĂ - IN ZONE FARA OBIECTIVE ARHEOLOGICE</w:t>
      </w:r>
      <w:r>
        <w:rPr>
          <w:rFonts w:hint="default" w:ascii="Arial" w:hAnsi="Arial" w:cs="Arial"/>
          <w:rtl w:val="0"/>
        </w:rPr>
        <w:tab/>
      </w:r>
    </w:p>
    <w:p>
      <w:pPr>
        <w:ind w:left="720"/>
        <w:rPr>
          <w:rFonts w:hint="default" w:ascii="Arial" w:hAnsi="Arial" w:cs="Arial"/>
        </w:rPr>
      </w:pPr>
    </w:p>
    <w:p>
      <w:pPr>
        <w:ind w:left="720"/>
        <w:rPr>
          <w:rFonts w:hint="default" w:ascii="Arial" w:hAnsi="Arial" w:cs="Arial"/>
          <w:b/>
        </w:rPr>
      </w:pPr>
      <w:r>
        <w:rPr>
          <w:rFonts w:hint="default" w:ascii="Arial" w:hAnsi="Arial" w:cs="Arial"/>
          <w:rtl w:val="0"/>
        </w:rPr>
        <w:t xml:space="preserve"> </w:t>
      </w:r>
      <w:r>
        <w:rPr>
          <w:rFonts w:hint="default" w:ascii="Arial" w:hAnsi="Arial" w:cs="Arial"/>
          <w:rtl w:val="0"/>
        </w:rPr>
        <w:tab/>
      </w:r>
      <w:r>
        <w:rPr>
          <w:rFonts w:hint="default" w:ascii="Arial" w:hAnsi="Arial" w:cs="Arial"/>
          <w:b/>
          <w:rtl w:val="0"/>
        </w:rPr>
        <w:t xml:space="preserve">3.1. </w:t>
      </w:r>
      <w:r>
        <w:rPr>
          <w:rFonts w:hint="default" w:ascii="Arial" w:hAnsi="Arial" w:cs="Arial"/>
          <w:b/>
          <w:rtl w:val="0"/>
        </w:rPr>
        <w:tab/>
      </w:r>
      <w:r>
        <w:rPr>
          <w:rFonts w:hint="default" w:ascii="Arial" w:hAnsi="Arial" w:cs="Arial"/>
          <w:b/>
          <w:rtl w:val="0"/>
        </w:rPr>
        <w:t xml:space="preserve">AMENAJARE ZONA DE ODIHNĂ DE TIP 1 </w:t>
      </w:r>
    </w:p>
    <w:p>
      <w:pPr>
        <w:ind w:left="2160" w:hanging="720"/>
        <w:rPr>
          <w:rFonts w:hint="default" w:ascii="Arial" w:hAnsi="Arial" w:cs="Arial"/>
          <w:b/>
        </w:rPr>
      </w:pPr>
      <w:r>
        <w:rPr>
          <w:rFonts w:hint="default" w:ascii="Arial" w:hAnsi="Arial" w:cs="Arial"/>
          <w:b/>
          <w:rtl w:val="0"/>
        </w:rPr>
        <w:t>Se vor amplasa în afara obiectivelor arheologice.</w:t>
      </w:r>
    </w:p>
    <w:p>
      <w:pPr>
        <w:ind w:left="1440" w:hanging="720"/>
        <w:rPr>
          <w:rFonts w:hint="default" w:ascii="Arial" w:hAnsi="Arial" w:cs="Arial"/>
          <w:b/>
        </w:rPr>
      </w:pPr>
      <w:r>
        <w:rPr>
          <w:rFonts w:hint="default" w:ascii="Arial" w:hAnsi="Arial" w:cs="Arial"/>
          <w:b/>
          <w:rtl w:val="0"/>
        </w:rPr>
        <w:t>Se vor amplasa in 3 locații:</w:t>
      </w:r>
    </w:p>
    <w:p>
      <w:pPr>
        <w:ind w:left="1440" w:firstLine="0"/>
        <w:rPr>
          <w:rFonts w:hint="default" w:ascii="Arial" w:hAnsi="Arial" w:cs="Arial"/>
          <w:b/>
        </w:rPr>
      </w:pPr>
      <w:r>
        <w:rPr>
          <w:rFonts w:hint="default" w:ascii="Arial" w:hAnsi="Arial" w:cs="Arial"/>
          <w:b/>
          <w:rtl w:val="0"/>
        </w:rPr>
        <w:t>POZIȚIA A. Parcare</w:t>
      </w:r>
    </w:p>
    <w:p>
      <w:pPr>
        <w:ind w:left="720" w:firstLine="720"/>
        <w:rPr>
          <w:rFonts w:hint="default" w:ascii="Arial" w:hAnsi="Arial" w:cs="Arial"/>
          <w:b/>
        </w:rPr>
      </w:pPr>
      <w:r>
        <w:rPr>
          <w:rFonts w:hint="default" w:ascii="Arial" w:hAnsi="Arial" w:cs="Arial"/>
          <w:b/>
          <w:rtl w:val="0"/>
        </w:rPr>
        <w:t>POZIȚIA C. La ieșirea din Castru</w:t>
      </w:r>
    </w:p>
    <w:p>
      <w:pPr>
        <w:ind w:left="720" w:firstLine="720"/>
        <w:rPr>
          <w:rFonts w:hint="default" w:ascii="Arial" w:hAnsi="Arial" w:cs="Arial"/>
          <w:b/>
        </w:rPr>
      </w:pPr>
      <w:r>
        <w:rPr>
          <w:rFonts w:hint="default" w:ascii="Arial" w:hAnsi="Arial" w:cs="Arial"/>
          <w:b/>
          <w:rtl w:val="0"/>
        </w:rPr>
        <w:t>POZIȚIA E. La Poiana</w:t>
      </w:r>
    </w:p>
    <w:p>
      <w:pPr>
        <w:ind w:firstLine="720"/>
        <w:rPr>
          <w:rFonts w:hint="default" w:ascii="Arial" w:hAnsi="Arial" w:cs="Arial"/>
        </w:rPr>
      </w:pPr>
      <w:r>
        <w:rPr>
          <w:rFonts w:hint="default" w:ascii="Arial" w:hAnsi="Arial" w:cs="Arial"/>
          <w:rtl w:val="0"/>
        </w:rPr>
        <w:t xml:space="preserve">Amenajarea constă în amplasarea unor elemente de mobilier de exterior pentru  sporirea confortului  turistilor: două bănci și un coș de gunoi. </w:t>
      </w:r>
    </w:p>
    <w:p>
      <w:pPr>
        <w:ind w:firstLine="720"/>
        <w:rPr>
          <w:rFonts w:hint="default" w:ascii="Arial" w:hAnsi="Arial" w:cs="Arial"/>
        </w:rPr>
      </w:pPr>
      <w:r>
        <w:rPr>
          <w:rFonts w:hint="default" w:ascii="Arial" w:hAnsi="Arial" w:cs="Arial"/>
          <w:rtl w:val="0"/>
        </w:rPr>
        <w:t>Fiecare unitate va avea dimensiunea 1,98 x 1,98m și va fi compusă din două bănci cu spătar și un coș de 0,32 x 0,32m.Conformarea băncilor simulează un triclinium, reper al ospitalitatii romane.</w:t>
      </w:r>
    </w:p>
    <w:p>
      <w:pPr>
        <w:ind w:firstLine="720"/>
        <w:rPr>
          <w:rFonts w:hint="default" w:ascii="Arial" w:hAnsi="Arial" w:cs="Arial"/>
        </w:rPr>
      </w:pPr>
      <w:r>
        <w:rPr>
          <w:rFonts w:hint="default" w:ascii="Arial" w:hAnsi="Arial" w:cs="Arial"/>
          <w:rtl w:val="0"/>
        </w:rPr>
        <w:t>Băncile vor fi realizate din cadru de metal de culoare neagră, sezutul este realizat din stinghii din lemn tratat pentru exterior. Băncile vor fi prevăzute cu un coș de gunoi. Coșul de gunoi este realizat din lemn și metal.</w:t>
      </w:r>
    </w:p>
    <w:p>
      <w:pPr>
        <w:ind w:left="720"/>
        <w:rPr>
          <w:rFonts w:hint="default" w:ascii="Arial" w:hAnsi="Arial" w:cs="Arial"/>
          <w:b/>
        </w:rPr>
      </w:pPr>
      <w:r>
        <w:rPr>
          <w:rFonts w:hint="default" w:ascii="Arial" w:hAnsi="Arial" w:cs="Arial"/>
          <w:b/>
          <w:rtl w:val="0"/>
        </w:rPr>
        <w:tab/>
      </w:r>
      <w:r>
        <w:rPr>
          <w:rFonts w:hint="default" w:ascii="Arial" w:hAnsi="Arial" w:cs="Arial"/>
          <w:b/>
          <w:rtl w:val="0"/>
        </w:rPr>
        <w:br w:type="textWrapping"/>
      </w:r>
      <w:r>
        <w:rPr>
          <w:rFonts w:hint="default" w:ascii="Arial" w:hAnsi="Arial" w:cs="Arial"/>
          <w:b/>
          <w:rtl w:val="0"/>
        </w:rPr>
        <w:t xml:space="preserve"> 3.2. </w:t>
      </w:r>
      <w:r>
        <w:rPr>
          <w:rFonts w:hint="default" w:ascii="Arial" w:hAnsi="Arial" w:cs="Arial"/>
          <w:b/>
          <w:rtl w:val="0"/>
        </w:rPr>
        <w:tab/>
      </w:r>
      <w:r>
        <w:rPr>
          <w:rFonts w:hint="default" w:ascii="Arial" w:hAnsi="Arial" w:cs="Arial"/>
          <w:b/>
          <w:rtl w:val="0"/>
        </w:rPr>
        <w:t>AMENAJARE ZONA DE ODIHNA DE TIP 2 (CU MASA)</w:t>
      </w:r>
    </w:p>
    <w:p>
      <w:pPr>
        <w:ind w:left="720" w:firstLine="720"/>
        <w:rPr>
          <w:rFonts w:hint="default" w:ascii="Arial" w:hAnsi="Arial" w:cs="Arial"/>
          <w:b/>
        </w:rPr>
      </w:pPr>
      <w:r>
        <w:rPr>
          <w:rFonts w:hint="default" w:ascii="Arial" w:hAnsi="Arial" w:cs="Arial"/>
          <w:b/>
          <w:rtl w:val="0"/>
        </w:rPr>
        <w:t>Se vor amplasa în afara obiectivelor arheologice.</w:t>
      </w:r>
    </w:p>
    <w:p>
      <w:pPr>
        <w:ind w:left="720"/>
        <w:rPr>
          <w:rFonts w:hint="default" w:ascii="Arial" w:hAnsi="Arial" w:cs="Arial"/>
          <w:b/>
        </w:rPr>
      </w:pPr>
    </w:p>
    <w:p>
      <w:pPr>
        <w:ind w:left="1440" w:hanging="720"/>
        <w:rPr>
          <w:rFonts w:hint="default" w:ascii="Arial" w:hAnsi="Arial" w:cs="Arial"/>
          <w:b/>
        </w:rPr>
      </w:pPr>
      <w:r>
        <w:rPr>
          <w:rFonts w:hint="default" w:ascii="Arial" w:hAnsi="Arial" w:cs="Arial"/>
          <w:b/>
          <w:rtl w:val="0"/>
        </w:rPr>
        <w:t>Se vor amplasa in 2 locații:</w:t>
      </w:r>
    </w:p>
    <w:p>
      <w:pPr>
        <w:ind w:left="1440" w:firstLine="0"/>
        <w:rPr>
          <w:rFonts w:hint="default" w:ascii="Arial" w:hAnsi="Arial" w:cs="Arial"/>
          <w:b/>
        </w:rPr>
      </w:pPr>
      <w:r>
        <w:rPr>
          <w:rFonts w:hint="default" w:ascii="Arial" w:hAnsi="Arial" w:cs="Arial"/>
          <w:b/>
          <w:rtl w:val="0"/>
        </w:rPr>
        <w:t>POZIȚIA B. In fata Portii Praetoria</w:t>
      </w:r>
    </w:p>
    <w:p>
      <w:pPr>
        <w:ind w:left="720" w:firstLine="720"/>
        <w:rPr>
          <w:rFonts w:hint="default" w:ascii="Arial" w:hAnsi="Arial" w:cs="Arial"/>
          <w:b/>
        </w:rPr>
      </w:pPr>
      <w:r>
        <w:rPr>
          <w:rFonts w:hint="default" w:ascii="Arial" w:hAnsi="Arial" w:cs="Arial"/>
          <w:b/>
          <w:rtl w:val="0"/>
        </w:rPr>
        <w:t>POZIȚIA D. Zona Amfiteatru</w:t>
      </w:r>
    </w:p>
    <w:p>
      <w:pPr>
        <w:ind w:left="720" w:firstLine="720"/>
        <w:rPr>
          <w:rFonts w:hint="default" w:ascii="Arial" w:hAnsi="Arial" w:cs="Arial"/>
          <w:b/>
        </w:rPr>
      </w:pPr>
    </w:p>
    <w:p>
      <w:pPr>
        <w:ind w:firstLine="720"/>
        <w:rPr>
          <w:rFonts w:hint="default" w:ascii="Arial" w:hAnsi="Arial" w:cs="Arial"/>
        </w:rPr>
      </w:pPr>
      <w:r>
        <w:rPr>
          <w:rFonts w:hint="default" w:ascii="Arial" w:hAnsi="Arial" w:cs="Arial"/>
          <w:rtl w:val="0"/>
        </w:rPr>
        <w:t xml:space="preserve">Amenajarea constă în amplasarea unor elemente de mobilier de exterior pentru  sporirea confortului  turistilor: două bănci, din care una cu umbrar, o masă și două coșuri de gunoi. </w:t>
      </w:r>
    </w:p>
    <w:p>
      <w:pPr>
        <w:ind w:firstLine="720"/>
        <w:rPr>
          <w:rFonts w:hint="default" w:ascii="Arial" w:hAnsi="Arial" w:cs="Arial"/>
        </w:rPr>
      </w:pPr>
      <w:r>
        <w:rPr>
          <w:rFonts w:hint="default" w:ascii="Arial" w:hAnsi="Arial" w:cs="Arial"/>
          <w:rtl w:val="0"/>
        </w:rPr>
        <w:t>Fiecare unitate va avea dimensiunea 2,54 x 2,57 m și va fi compusă din două bănci cu spătar și un coș de 0,32 x 0,32m.</w:t>
      </w:r>
    </w:p>
    <w:p>
      <w:pPr>
        <w:rPr>
          <w:rFonts w:hint="default" w:ascii="Arial" w:hAnsi="Arial" w:cs="Arial"/>
        </w:rPr>
      </w:pPr>
      <w:r>
        <w:rPr>
          <w:rFonts w:hint="default" w:ascii="Arial" w:hAnsi="Arial" w:cs="Arial"/>
          <w:rtl w:val="0"/>
        </w:rPr>
        <w:t>Băncile vor fi realizate din cadru de metal de culoare neagră, sezutul este realizat din stinghii din lemn tratat pentru exterior. Băncile vor fi prevăzute cu două coșuri de gunoi, realizate din lemn și metal. Masa va  fi realizata din schelet metalic de culoare neagră și blatul va fi realizat din lemn.</w:t>
      </w:r>
    </w:p>
    <w:p>
      <w:pPr>
        <w:rPr>
          <w:rFonts w:hint="default" w:ascii="Arial" w:hAnsi="Arial" w:cs="Arial"/>
        </w:rPr>
      </w:pPr>
    </w:p>
    <w:p>
      <w:pPr>
        <w:jc w:val="center"/>
        <w:rPr>
          <w:rFonts w:hint="default" w:ascii="Arial" w:hAnsi="Arial" w:cs="Arial"/>
          <w:b/>
        </w:rPr>
      </w:pPr>
      <w:r>
        <w:rPr>
          <w:rFonts w:hint="default" w:ascii="Arial" w:hAnsi="Arial" w:cs="Arial"/>
          <w:b/>
          <w:rtl w:val="0"/>
        </w:rPr>
        <w:t>Toate intervențile avute în vedere sunt construcții temporare ușor demontabile, fără afectarea permanentă a sitului istoric.</w:t>
      </w:r>
    </w:p>
    <w:p>
      <w:pPr>
        <w:jc w:val="center"/>
        <w:rPr>
          <w:rFonts w:hint="default" w:ascii="Arial" w:hAnsi="Arial" w:cs="Arial"/>
          <w:b/>
        </w:rPr>
      </w:pPr>
    </w:p>
    <w:p>
      <w:pPr>
        <w:spacing w:before="240" w:after="240" w:line="360" w:lineRule="auto"/>
        <w:rPr>
          <w:rFonts w:hint="default" w:ascii="Arial" w:hAnsi="Arial" w:cs="Arial"/>
        </w:rPr>
      </w:pPr>
    </w:p>
    <w:p>
      <w:pPr>
        <w:spacing w:before="240" w:after="240" w:line="360" w:lineRule="auto"/>
        <w:rPr>
          <w:rFonts w:hint="default" w:ascii="Arial" w:hAnsi="Arial" w:cs="Arial"/>
        </w:rPr>
      </w:pPr>
    </w:p>
    <w:p>
      <w:pPr>
        <w:spacing w:before="240" w:after="240" w:line="360" w:lineRule="auto"/>
        <w:rPr>
          <w:rFonts w:hint="default" w:ascii="Arial" w:hAnsi="Arial" w:cs="Arial"/>
        </w:rPr>
      </w:pPr>
    </w:p>
    <w:p>
      <w:pPr>
        <w:spacing w:before="240" w:after="240" w:line="360" w:lineRule="auto"/>
        <w:rPr>
          <w:rFonts w:hint="default" w:ascii="Arial" w:hAnsi="Arial" w:cs="Arial"/>
        </w:rPr>
      </w:pPr>
      <w:r>
        <w:rPr>
          <w:rFonts w:hint="default" w:ascii="Arial" w:hAnsi="Arial" w:cs="Arial"/>
          <w:rtl w:val="0"/>
        </w:rPr>
        <w:tab/>
      </w:r>
      <w:r>
        <w:rPr>
          <w:rFonts w:hint="default" w:ascii="Arial" w:hAnsi="Arial" w:cs="Arial"/>
          <w:b/>
          <w:rtl w:val="0"/>
        </w:rPr>
        <w:t>INDICI URBANISTICI</w:t>
      </w:r>
    </w:p>
    <w:p>
      <w:pPr>
        <w:spacing w:before="240" w:line="240" w:lineRule="auto"/>
        <w:rPr>
          <w:rFonts w:hint="default" w:ascii="Arial" w:hAnsi="Arial" w:cs="Arial"/>
          <w:b/>
        </w:rPr>
      </w:pPr>
      <w:r>
        <w:rPr>
          <w:rFonts w:hint="default" w:ascii="Arial" w:hAnsi="Arial" w:cs="Arial"/>
          <w:b/>
          <w:rtl w:val="0"/>
        </w:rPr>
        <w:tab/>
      </w:r>
      <w:r>
        <w:rPr>
          <w:rFonts w:hint="default" w:ascii="Arial" w:hAnsi="Arial" w:cs="Arial"/>
          <w:b/>
          <w:rtl w:val="0"/>
        </w:rPr>
        <w:t>EXISTENT</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Suprafata teren: 190,30 ha</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Suprafata construita existenta: 0,00 mp</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Suprafata desfasurata existenta: 0,00 mp</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P.O.T. existent : 0,00%</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C.U.T. existent : 0,00</w:t>
      </w:r>
    </w:p>
    <w:p>
      <w:pPr>
        <w:spacing w:before="240" w:line="300" w:lineRule="auto"/>
        <w:rPr>
          <w:rFonts w:hint="default" w:ascii="Arial" w:hAnsi="Arial" w:cs="Arial"/>
        </w:rPr>
      </w:pP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PROPUS</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Suprafata teren: 190,30 ha</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Suprafata construita propusa : 0,00 mp</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Suprafata desfasurata propusa : 0,00 mp</w:t>
      </w:r>
    </w:p>
    <w:p>
      <w:pPr>
        <w:spacing w:before="240" w:line="300" w:lineRule="auto"/>
        <w:rPr>
          <w:rFonts w:hint="default" w:ascii="Arial" w:hAnsi="Arial" w:cs="Arial"/>
          <w:b/>
        </w:rPr>
      </w:pPr>
      <w:r>
        <w:rPr>
          <w:rFonts w:hint="default" w:ascii="Arial" w:hAnsi="Arial" w:cs="Arial"/>
          <w:b/>
          <w:rtl w:val="0"/>
        </w:rPr>
        <w:tab/>
      </w:r>
      <w:r>
        <w:rPr>
          <w:rFonts w:hint="default" w:ascii="Arial" w:hAnsi="Arial" w:cs="Arial"/>
          <w:b/>
          <w:rtl w:val="0"/>
        </w:rPr>
        <w:t>P.O.T. propus : 0,00%</w:t>
      </w:r>
    </w:p>
    <w:p>
      <w:pPr>
        <w:spacing w:before="240" w:line="240" w:lineRule="auto"/>
        <w:rPr>
          <w:rFonts w:hint="default" w:ascii="Arial" w:hAnsi="Arial" w:cs="Arial"/>
          <w:b/>
        </w:rPr>
      </w:pPr>
      <w:r>
        <w:rPr>
          <w:rFonts w:hint="default" w:ascii="Arial" w:hAnsi="Arial" w:cs="Arial"/>
          <w:b/>
          <w:rtl w:val="0"/>
        </w:rPr>
        <w:tab/>
      </w:r>
      <w:r>
        <w:rPr>
          <w:rFonts w:hint="default" w:ascii="Arial" w:hAnsi="Arial" w:cs="Arial"/>
          <w:b/>
          <w:rtl w:val="0"/>
        </w:rPr>
        <w:t>C.U.T. propus : 0,00</w:t>
      </w:r>
    </w:p>
    <w:p>
      <w:pPr>
        <w:spacing w:before="240" w:line="240" w:lineRule="auto"/>
        <w:rPr>
          <w:rFonts w:hint="default" w:ascii="Arial" w:hAnsi="Arial" w:cs="Arial"/>
        </w:rPr>
      </w:pPr>
      <w:r>
        <w:rPr>
          <w:rFonts w:hint="default" w:ascii="Arial" w:hAnsi="Arial" w:cs="Arial"/>
          <w:rtl w:val="0"/>
        </w:rPr>
        <w:tab/>
      </w:r>
    </w:p>
    <w:p>
      <w:pPr>
        <w:spacing w:before="240" w:line="240" w:lineRule="auto"/>
        <w:rPr>
          <w:rFonts w:hint="default" w:ascii="Arial" w:hAnsi="Arial" w:cs="Arial"/>
        </w:rPr>
      </w:pPr>
    </w:p>
    <w:p>
      <w:pPr>
        <w:spacing w:before="240" w:line="240" w:lineRule="auto"/>
        <w:ind w:right="-80"/>
        <w:rPr>
          <w:rFonts w:hint="default" w:ascii="Arial" w:hAnsi="Arial" w:cs="Arial"/>
          <w:b/>
        </w:rPr>
      </w:pPr>
    </w:p>
    <w:p>
      <w:pPr>
        <w:spacing w:before="240" w:line="240" w:lineRule="auto"/>
        <w:ind w:right="-80"/>
        <w:rPr>
          <w:rFonts w:hint="default" w:ascii="Arial" w:hAnsi="Arial" w:cs="Arial"/>
        </w:rPr>
      </w:pPr>
    </w:p>
    <w:p>
      <w:pPr>
        <w:spacing w:before="240" w:line="240" w:lineRule="auto"/>
        <w:ind w:right="-80"/>
        <w:rPr>
          <w:rFonts w:hint="default" w:ascii="Arial" w:hAnsi="Arial" w:cs="Arial"/>
        </w:rPr>
      </w:pPr>
    </w:p>
    <w:p>
      <w:pPr>
        <w:spacing w:before="240" w:line="240" w:lineRule="auto"/>
        <w:ind w:right="-80"/>
        <w:jc w:val="right"/>
        <w:rPr>
          <w:rFonts w:hint="default" w:ascii="Arial" w:hAnsi="Arial" w:cs="Arial"/>
        </w:rPr>
      </w:pPr>
      <w:r>
        <w:rPr>
          <w:rFonts w:hint="default" w:ascii="Arial" w:hAnsi="Arial" w:cs="Arial"/>
          <w:rtl w:val="0"/>
        </w:rPr>
        <w:t>Intocmit</w:t>
      </w:r>
      <w:r>
        <w:rPr>
          <w:rFonts w:hint="default" w:ascii="Arial" w:hAnsi="Arial" w:cs="Arial"/>
          <w:rtl w:val="0"/>
        </w:rPr>
        <w:tab/>
      </w:r>
      <w:r>
        <w:rPr>
          <w:rFonts w:hint="default" w:ascii="Arial" w:hAnsi="Arial" w:cs="Arial"/>
          <w:rtl w:val="0"/>
        </w:rPr>
        <w:tab/>
      </w:r>
      <w:r>
        <w:rPr>
          <w:rFonts w:hint="default" w:ascii="Arial" w:hAnsi="Arial" w:cs="Arial"/>
          <w:rtl w:val="0"/>
        </w:rPr>
        <w:tab/>
      </w:r>
    </w:p>
    <w:p>
      <w:pPr>
        <w:spacing w:before="240" w:line="240" w:lineRule="auto"/>
        <w:ind w:right="-80"/>
        <w:jc w:val="right"/>
        <w:rPr>
          <w:rFonts w:hint="default" w:ascii="Arial" w:hAnsi="Arial" w:cs="Arial"/>
        </w:rPr>
      </w:pPr>
      <w:r>
        <w:rPr>
          <w:rFonts w:hint="default" w:ascii="Arial" w:hAnsi="Arial" w:cs="Arial"/>
          <w:rtl w:val="0"/>
        </w:rPr>
        <w:t>arh Diana Taloș</w:t>
      </w:r>
      <w:r>
        <w:rPr>
          <w:rFonts w:hint="default" w:ascii="Arial" w:hAnsi="Arial" w:cs="Arial"/>
          <w:rtl w:val="0"/>
        </w:rPr>
        <w:tab/>
      </w: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spacing w:before="240" w:line="240" w:lineRule="auto"/>
        <w:ind w:right="-80"/>
        <w:jc w:val="right"/>
        <w:rPr>
          <w:rFonts w:hint="default" w:ascii="Arial" w:hAnsi="Arial" w:cs="Arial"/>
        </w:rPr>
      </w:pPr>
    </w:p>
    <w:p>
      <w:pPr>
        <w:pStyle w:val="2"/>
        <w:spacing w:before="240"/>
        <w:ind w:right="-80"/>
        <w:rPr>
          <w:rFonts w:hint="default" w:ascii="Arial" w:hAnsi="Arial" w:cs="Arial"/>
        </w:rPr>
      </w:pPr>
      <w:bookmarkStart w:id="11" w:name="_6pe1vl498sq4" w:colFirst="0" w:colLast="0"/>
      <w:bookmarkEnd w:id="11"/>
      <w:r>
        <w:rPr>
          <w:rFonts w:hint="default" w:ascii="Arial" w:hAnsi="Arial" w:cs="Arial"/>
          <w:rtl w:val="0"/>
        </w:rPr>
        <w:t>BORDEROU</w:t>
      </w:r>
    </w:p>
    <w:p>
      <w:pPr>
        <w:rPr>
          <w:rFonts w:hint="default" w:ascii="Arial" w:hAnsi="Arial" w:cs="Arial"/>
        </w:rPr>
      </w:pPr>
    </w:p>
    <w:p>
      <w:pPr>
        <w:pStyle w:val="3"/>
        <w:numPr>
          <w:ilvl w:val="0"/>
          <w:numId w:val="3"/>
        </w:numPr>
        <w:ind w:left="720" w:hanging="360"/>
        <w:rPr>
          <w:rFonts w:hint="default" w:ascii="Arial" w:hAnsi="Arial" w:cs="Arial"/>
        </w:rPr>
      </w:pPr>
      <w:bookmarkStart w:id="12" w:name="_gfj99lxzay7f" w:colFirst="0" w:colLast="0"/>
      <w:bookmarkEnd w:id="12"/>
      <w:r>
        <w:rPr>
          <w:rFonts w:hint="default" w:ascii="Arial" w:hAnsi="Arial" w:cs="Arial"/>
          <w:rtl w:val="0"/>
        </w:rPr>
        <w:t>PIESE SCRISE</w:t>
      </w:r>
    </w:p>
    <w:p>
      <w:pPr>
        <w:rPr>
          <w:rFonts w:hint="default" w:ascii="Arial" w:hAnsi="Arial" w:cs="Arial"/>
        </w:rPr>
      </w:pPr>
    </w:p>
    <w:p>
      <w:pPr>
        <w:numPr>
          <w:ilvl w:val="0"/>
          <w:numId w:val="4"/>
        </w:numPr>
        <w:ind w:left="720" w:hanging="360"/>
        <w:rPr>
          <w:rFonts w:hint="default" w:ascii="Arial" w:hAnsi="Arial" w:cs="Arial"/>
          <w:u w:val="none"/>
        </w:rPr>
      </w:pPr>
      <w:r>
        <w:rPr>
          <w:rFonts w:hint="default" w:ascii="Arial" w:hAnsi="Arial" w:cs="Arial"/>
          <w:rtl w:val="0"/>
        </w:rPr>
        <w:t>CERERE</w:t>
      </w:r>
    </w:p>
    <w:p>
      <w:pPr>
        <w:numPr>
          <w:ilvl w:val="0"/>
          <w:numId w:val="4"/>
        </w:numPr>
        <w:ind w:left="720" w:hanging="360"/>
        <w:rPr>
          <w:rFonts w:hint="default" w:ascii="Arial" w:hAnsi="Arial" w:cs="Arial"/>
          <w:u w:val="none"/>
        </w:rPr>
      </w:pPr>
      <w:r>
        <w:rPr>
          <w:rFonts w:hint="default" w:ascii="Arial" w:hAnsi="Arial" w:cs="Arial"/>
          <w:rtl w:val="0"/>
        </w:rPr>
        <w:t>BORDEROU</w:t>
      </w:r>
    </w:p>
    <w:p>
      <w:pPr>
        <w:numPr>
          <w:ilvl w:val="0"/>
          <w:numId w:val="4"/>
        </w:numPr>
        <w:ind w:left="720" w:hanging="360"/>
        <w:rPr>
          <w:rFonts w:hint="default" w:ascii="Arial" w:hAnsi="Arial" w:cs="Arial"/>
          <w:u w:val="none"/>
        </w:rPr>
      </w:pPr>
      <w:r>
        <w:rPr>
          <w:rFonts w:hint="default" w:ascii="Arial" w:hAnsi="Arial" w:cs="Arial"/>
          <w:rtl w:val="0"/>
        </w:rPr>
        <w:t>C.I.</w:t>
      </w:r>
    </w:p>
    <w:p>
      <w:pPr>
        <w:numPr>
          <w:ilvl w:val="0"/>
          <w:numId w:val="4"/>
        </w:numPr>
        <w:ind w:left="720" w:hanging="360"/>
        <w:rPr>
          <w:rFonts w:hint="default" w:ascii="Arial" w:hAnsi="Arial" w:cs="Arial"/>
          <w:u w:val="none"/>
        </w:rPr>
      </w:pPr>
      <w:r>
        <w:rPr>
          <w:rFonts w:hint="default" w:ascii="Arial" w:hAnsi="Arial" w:cs="Arial"/>
          <w:rtl w:val="0"/>
        </w:rPr>
        <w:t>CERTIFICAT DE URBANISM</w:t>
      </w:r>
    </w:p>
    <w:p>
      <w:pPr>
        <w:numPr>
          <w:ilvl w:val="0"/>
          <w:numId w:val="4"/>
        </w:numPr>
        <w:ind w:left="720" w:hanging="360"/>
        <w:rPr>
          <w:rFonts w:hint="default" w:ascii="Arial" w:hAnsi="Arial" w:cs="Arial"/>
        </w:rPr>
      </w:pPr>
      <w:r>
        <w:rPr>
          <w:rFonts w:hint="default" w:ascii="Arial" w:hAnsi="Arial" w:cs="Arial"/>
          <w:rtl w:val="0"/>
        </w:rPr>
        <w:t>MEMORIU TEHNIC MONUMENTE</w:t>
      </w:r>
    </w:p>
    <w:p>
      <w:pPr>
        <w:rPr>
          <w:rFonts w:hint="default" w:ascii="Arial" w:hAnsi="Arial" w:cs="Arial"/>
        </w:rPr>
      </w:pPr>
    </w:p>
    <w:p>
      <w:pPr>
        <w:pStyle w:val="3"/>
        <w:numPr>
          <w:ilvl w:val="0"/>
          <w:numId w:val="3"/>
        </w:numPr>
        <w:ind w:left="720" w:hanging="360"/>
        <w:rPr>
          <w:rFonts w:hint="default" w:ascii="Arial" w:hAnsi="Arial" w:cs="Arial"/>
        </w:rPr>
      </w:pPr>
      <w:bookmarkStart w:id="13" w:name="_wslvjy5iysmr" w:colFirst="0" w:colLast="0"/>
      <w:bookmarkEnd w:id="13"/>
      <w:r>
        <w:rPr>
          <w:rFonts w:hint="default" w:ascii="Arial" w:hAnsi="Arial" w:cs="Arial"/>
          <w:rtl w:val="0"/>
        </w:rPr>
        <w:t>PIESE DESENATE</w:t>
      </w:r>
    </w:p>
    <w:p>
      <w:pPr>
        <w:spacing w:before="240" w:line="240" w:lineRule="auto"/>
        <w:ind w:right="-80"/>
        <w:rPr>
          <w:rFonts w:hint="default" w:ascii="Arial" w:hAnsi="Arial" w:cs="Arial"/>
        </w:rPr>
      </w:pPr>
    </w:p>
    <w:p>
      <w:pPr>
        <w:spacing w:before="240" w:line="240" w:lineRule="auto"/>
        <w:ind w:right="-80" w:firstLine="720"/>
        <w:rPr>
          <w:rFonts w:hint="default" w:ascii="Arial" w:hAnsi="Arial" w:cs="Arial"/>
        </w:rPr>
      </w:pPr>
      <w:r>
        <w:rPr>
          <w:rFonts w:hint="default" w:ascii="Arial" w:hAnsi="Arial" w:cs="Arial"/>
          <w:rtl w:val="0"/>
        </w:rPr>
        <w:t>00.01 PLAN DE INCADRARE IN ZONĂ</w:t>
      </w:r>
    </w:p>
    <w:p>
      <w:pPr>
        <w:spacing w:before="240" w:line="240" w:lineRule="auto"/>
        <w:ind w:right="-80" w:firstLine="720"/>
        <w:rPr>
          <w:rFonts w:hint="default" w:ascii="Arial" w:hAnsi="Arial" w:cs="Arial"/>
        </w:rPr>
      </w:pPr>
      <w:r>
        <w:rPr>
          <w:rFonts w:hint="default" w:ascii="Arial" w:hAnsi="Arial" w:cs="Arial"/>
          <w:rtl w:val="0"/>
        </w:rPr>
        <w:t>00.02 EXISTENT - PLAN DE SITUAȚIE</w:t>
      </w:r>
    </w:p>
    <w:p>
      <w:pPr>
        <w:spacing w:before="240" w:line="240" w:lineRule="auto"/>
        <w:ind w:right="-80" w:firstLine="720"/>
        <w:rPr>
          <w:rFonts w:hint="default" w:ascii="Arial" w:hAnsi="Arial" w:cs="Arial"/>
        </w:rPr>
      </w:pPr>
      <w:r>
        <w:rPr>
          <w:rFonts w:hint="default" w:ascii="Arial" w:hAnsi="Arial" w:cs="Arial"/>
          <w:rtl w:val="0"/>
        </w:rPr>
        <w:t>00.03 PROPUS - PLAN DE SITUAȚIE</w:t>
      </w:r>
    </w:p>
    <w:p>
      <w:pPr>
        <w:spacing w:before="240" w:line="240" w:lineRule="auto"/>
        <w:ind w:right="-80" w:firstLine="720"/>
        <w:rPr>
          <w:rFonts w:hint="default" w:ascii="Arial" w:hAnsi="Arial" w:cs="Arial"/>
        </w:rPr>
      </w:pPr>
      <w:r>
        <w:rPr>
          <w:rFonts w:hint="default" w:ascii="Arial" w:hAnsi="Arial" w:cs="Arial"/>
          <w:rtl w:val="0"/>
        </w:rPr>
        <w:t>00.04 MONTAJ FOTO</w:t>
      </w:r>
    </w:p>
    <w:p>
      <w:pPr>
        <w:spacing w:before="240" w:line="240" w:lineRule="auto"/>
        <w:ind w:right="-80" w:firstLine="720"/>
        <w:rPr>
          <w:rFonts w:hint="default" w:ascii="Arial" w:hAnsi="Arial" w:cs="Arial"/>
        </w:rPr>
      </w:pPr>
      <w:r>
        <w:rPr>
          <w:rFonts w:hint="default" w:ascii="Arial" w:hAnsi="Arial" w:cs="Arial"/>
          <w:rtl w:val="0"/>
        </w:rPr>
        <w:t>00.05 MONTAJ FOTO</w:t>
      </w:r>
    </w:p>
    <w:p>
      <w:pPr>
        <w:spacing w:before="240" w:line="240" w:lineRule="auto"/>
        <w:ind w:right="-80" w:firstLine="720"/>
        <w:rPr>
          <w:rFonts w:hint="default" w:ascii="Arial" w:hAnsi="Arial" w:cs="Arial"/>
        </w:rPr>
      </w:pPr>
      <w:r>
        <w:rPr>
          <w:rFonts w:hint="default" w:ascii="Arial" w:hAnsi="Arial" w:cs="Arial"/>
          <w:rtl w:val="0"/>
        </w:rPr>
        <w:t>00.06 MONTAJ FOTO</w:t>
      </w:r>
    </w:p>
    <w:p>
      <w:pPr>
        <w:spacing w:before="240" w:line="240" w:lineRule="auto"/>
        <w:ind w:right="-80" w:firstLine="720"/>
        <w:rPr>
          <w:rFonts w:hint="default" w:ascii="Arial" w:hAnsi="Arial" w:cs="Arial"/>
        </w:rPr>
      </w:pPr>
      <w:r>
        <w:rPr>
          <w:rFonts w:hint="default" w:ascii="Arial" w:hAnsi="Arial" w:cs="Arial"/>
          <w:rtl w:val="0"/>
        </w:rPr>
        <w:t>01.01 PANOU INFO MIC 50/100 cm</w:t>
      </w:r>
    </w:p>
    <w:p>
      <w:pPr>
        <w:spacing w:before="240" w:line="240" w:lineRule="auto"/>
        <w:ind w:right="-80" w:firstLine="720"/>
        <w:rPr>
          <w:rFonts w:hint="default" w:ascii="Arial" w:hAnsi="Arial" w:cs="Arial"/>
        </w:rPr>
      </w:pPr>
      <w:r>
        <w:rPr>
          <w:rFonts w:hint="default" w:ascii="Arial" w:hAnsi="Arial" w:cs="Arial"/>
          <w:rtl w:val="0"/>
        </w:rPr>
        <w:t>01.02 PANOU INFO MARE 100/200 cm</w:t>
      </w:r>
    </w:p>
    <w:p>
      <w:pPr>
        <w:spacing w:before="240" w:line="240" w:lineRule="auto"/>
        <w:ind w:right="-80" w:firstLine="720"/>
        <w:rPr>
          <w:rFonts w:hint="default" w:ascii="Arial" w:hAnsi="Arial" w:cs="Arial"/>
        </w:rPr>
      </w:pPr>
      <w:r>
        <w:rPr>
          <w:rFonts w:hint="default" w:ascii="Arial" w:hAnsi="Arial" w:cs="Arial"/>
          <w:rtl w:val="0"/>
        </w:rPr>
        <w:t xml:space="preserve">02.01 PLANTATII EXPLICATIVE CLĂDIREA B6 ” BALISTARIUM” </w:t>
      </w:r>
      <w:r>
        <w:rPr>
          <w:rFonts w:hint="default" w:ascii="Arial" w:hAnsi="Arial" w:cs="Arial"/>
          <w:rtl w:val="0"/>
        </w:rPr>
        <w:tab/>
      </w:r>
    </w:p>
    <w:p>
      <w:pPr>
        <w:spacing w:before="240" w:line="240" w:lineRule="auto"/>
        <w:ind w:right="-80" w:firstLine="720"/>
        <w:rPr>
          <w:rFonts w:hint="default" w:ascii="Arial" w:hAnsi="Arial" w:cs="Arial"/>
        </w:rPr>
      </w:pPr>
      <w:r>
        <w:rPr>
          <w:rFonts w:hint="default" w:ascii="Arial" w:hAnsi="Arial" w:cs="Arial"/>
          <w:rtl w:val="0"/>
        </w:rPr>
        <w:t>02.02 PLANTATII EXPLICATIVE CLĂDIREA MSP - 001 ”BASILICA</w:t>
      </w:r>
    </w:p>
    <w:p>
      <w:pPr>
        <w:spacing w:before="240" w:line="240" w:lineRule="auto"/>
        <w:ind w:right="-80" w:firstLine="720"/>
        <w:rPr>
          <w:rFonts w:hint="default" w:ascii="Arial" w:hAnsi="Arial" w:cs="Arial"/>
        </w:rPr>
      </w:pPr>
      <w:r>
        <w:rPr>
          <w:rFonts w:hint="default" w:ascii="Arial" w:hAnsi="Arial" w:cs="Arial"/>
          <w:rtl w:val="0"/>
        </w:rPr>
        <w:t>02.03 DETALII CONTUR ZIDURI</w:t>
      </w:r>
    </w:p>
    <w:p>
      <w:pPr>
        <w:spacing w:before="240" w:line="240" w:lineRule="auto"/>
        <w:ind w:right="-80" w:firstLine="720"/>
        <w:rPr>
          <w:rFonts w:hint="default" w:ascii="Arial" w:hAnsi="Arial" w:cs="Arial"/>
        </w:rPr>
      </w:pPr>
      <w:r>
        <w:rPr>
          <w:rFonts w:hint="default" w:ascii="Arial" w:hAnsi="Arial" w:cs="Arial"/>
          <w:rtl w:val="0"/>
        </w:rPr>
        <w:t>03.01 ZONA DE ODIHNA TIP 1</w:t>
      </w:r>
    </w:p>
    <w:p>
      <w:pPr>
        <w:spacing w:before="240" w:line="240" w:lineRule="auto"/>
        <w:ind w:right="-80" w:firstLine="720"/>
        <w:rPr>
          <w:rFonts w:hint="default" w:ascii="Arial" w:hAnsi="Arial" w:cs="Arial"/>
        </w:rPr>
      </w:pPr>
      <w:r>
        <w:rPr>
          <w:rFonts w:hint="default" w:ascii="Arial" w:hAnsi="Arial" w:cs="Arial"/>
          <w:rtl w:val="0"/>
        </w:rPr>
        <w:t>03.02 ZONA DE ODIHNA TIP 2</w:t>
      </w:r>
    </w:p>
    <w:p>
      <w:pPr>
        <w:spacing w:before="240" w:line="240" w:lineRule="auto"/>
        <w:ind w:right="-80"/>
        <w:rPr>
          <w:rFonts w:hint="default" w:ascii="Arial" w:hAnsi="Arial" w:cs="Arial"/>
        </w:rPr>
      </w:pPr>
    </w:p>
    <w:p>
      <w:pPr>
        <w:spacing w:before="240" w:line="240" w:lineRule="auto"/>
        <w:ind w:right="-80"/>
        <w:jc w:val="right"/>
        <w:rPr>
          <w:rFonts w:hint="default" w:ascii="Arial" w:hAnsi="Arial" w:cs="Arial"/>
        </w:rPr>
      </w:pPr>
      <w:r>
        <w:rPr>
          <w:rFonts w:hint="default" w:ascii="Arial" w:hAnsi="Arial" w:cs="Arial"/>
          <w:rtl w:val="0"/>
        </w:rPr>
        <w:t>Întocmit,</w:t>
      </w:r>
    </w:p>
    <w:p>
      <w:pPr>
        <w:spacing w:before="240" w:line="240" w:lineRule="auto"/>
        <w:ind w:right="-80"/>
        <w:jc w:val="right"/>
        <w:rPr>
          <w:rFonts w:hint="default" w:ascii="Arial" w:hAnsi="Arial" w:cs="Arial"/>
        </w:rPr>
      </w:pPr>
      <w:r>
        <w:rPr>
          <w:rFonts w:hint="default" w:ascii="Arial" w:hAnsi="Arial" w:cs="Arial"/>
          <w:rtl w:val="0"/>
        </w:rPr>
        <w:t>Arh. Diana Taloș</w:t>
      </w:r>
    </w:p>
    <w:p>
      <w:pPr>
        <w:spacing w:before="240" w:line="240" w:lineRule="auto"/>
        <w:ind w:right="-80"/>
        <w:rPr>
          <w:rFonts w:hint="default" w:ascii="Arial" w:hAnsi="Arial" w:cs="Arial"/>
        </w:rPr>
      </w:pPr>
      <w:r>
        <w:rPr>
          <w:rFonts w:hint="default" w:ascii="Arial" w:hAnsi="Arial" w:cs="Arial"/>
          <w:rtl w:val="0"/>
        </w:rPr>
        <w:tab/>
      </w:r>
    </w:p>
    <w:sectPr>
      <w:pgSz w:w="11906" w:h="16838"/>
      <w:pgMar w:top="720" w:right="720" w:bottom="720" w:left="1440" w:header="720" w:footer="720" w:gutter="0"/>
      <w:pgNumType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Oswald">
    <w:altName w:val="RomanS"/>
    <w:panose1 w:val="00000000000000000000"/>
    <w:charset w:val="00"/>
    <w:family w:val="auto"/>
    <w:pitch w:val="default"/>
    <w:sig w:usb0="00000000" w:usb1="00000000" w:usb2="00000000" w:usb3="00000000" w:csb0="00000000" w:csb1="00000000"/>
  </w:font>
  <w:font w:name="RomanS">
    <w:panose1 w:val="02000400000000000000"/>
    <w:charset w:val="00"/>
    <w:family w:val="auto"/>
    <w:pitch w:val="default"/>
    <w:sig w:usb0="00000207" w:usb1="00000000" w:usb2="00000000" w:usb3="00000000" w:csb0="000001FF" w:csb1="00000000"/>
  </w:font>
  <w:font w:name="Verdana Pro SemiBold">
    <w:panose1 w:val="020B0704030504040204"/>
    <w:charset w:val="00"/>
    <w:family w:val="auto"/>
    <w:pitch w:val="default"/>
    <w:sig w:usb0="80000287" w:usb1="00000043" w:usb2="00000000" w:usb3="00000000" w:csb0="2000009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
    <w:nsid w:val="CF092B84"/>
    <w:multiLevelType w:val="multilevel"/>
    <w:tmpl w:val="CF092B84"/>
    <w:lvl w:ilvl="0" w:tentative="0">
      <w:start w:val="1"/>
      <w:numFmt w:val="bullet"/>
      <w:lvlText w:val="-"/>
      <w:lvlJc w:val="left"/>
      <w:pPr>
        <w:ind w:left="1440" w:hanging="360"/>
      </w:pPr>
      <w:rPr>
        <w:u w:val="none"/>
      </w:rPr>
    </w:lvl>
    <w:lvl w:ilvl="1" w:tentative="0">
      <w:start w:val="1"/>
      <w:numFmt w:val="bullet"/>
      <w:lvlText w:val="-"/>
      <w:lvlJc w:val="left"/>
      <w:pPr>
        <w:ind w:left="2160" w:hanging="360"/>
      </w:pPr>
      <w:rPr>
        <w:u w:val="none"/>
      </w:rPr>
    </w:lvl>
    <w:lvl w:ilvl="2" w:tentative="0">
      <w:start w:val="1"/>
      <w:numFmt w:val="bullet"/>
      <w:lvlText w:val="-"/>
      <w:lvlJc w:val="left"/>
      <w:pPr>
        <w:ind w:left="2880" w:hanging="360"/>
      </w:pPr>
      <w:rPr>
        <w:u w:val="none"/>
      </w:rPr>
    </w:lvl>
    <w:lvl w:ilvl="3" w:tentative="0">
      <w:start w:val="1"/>
      <w:numFmt w:val="bullet"/>
      <w:lvlText w:val="-"/>
      <w:lvlJc w:val="left"/>
      <w:pPr>
        <w:ind w:left="3600" w:hanging="360"/>
      </w:pPr>
      <w:rPr>
        <w:u w:val="none"/>
      </w:rPr>
    </w:lvl>
    <w:lvl w:ilvl="4" w:tentative="0">
      <w:start w:val="1"/>
      <w:numFmt w:val="bullet"/>
      <w:lvlText w:val="-"/>
      <w:lvlJc w:val="left"/>
      <w:pPr>
        <w:ind w:left="4320" w:hanging="360"/>
      </w:pPr>
      <w:rPr>
        <w:u w:val="none"/>
      </w:rPr>
    </w:lvl>
    <w:lvl w:ilvl="5" w:tentative="0">
      <w:start w:val="1"/>
      <w:numFmt w:val="bullet"/>
      <w:lvlText w:val="-"/>
      <w:lvlJc w:val="left"/>
      <w:pPr>
        <w:ind w:left="5040" w:hanging="360"/>
      </w:pPr>
      <w:rPr>
        <w:u w:val="none"/>
      </w:rPr>
    </w:lvl>
    <w:lvl w:ilvl="6" w:tentative="0">
      <w:start w:val="1"/>
      <w:numFmt w:val="bullet"/>
      <w:lvlText w:val="-"/>
      <w:lvlJc w:val="left"/>
      <w:pPr>
        <w:ind w:left="5760" w:hanging="360"/>
      </w:pPr>
      <w:rPr>
        <w:u w:val="none"/>
      </w:rPr>
    </w:lvl>
    <w:lvl w:ilvl="7" w:tentative="0">
      <w:start w:val="1"/>
      <w:numFmt w:val="bullet"/>
      <w:lvlText w:val="-"/>
      <w:lvlJc w:val="left"/>
      <w:pPr>
        <w:ind w:left="6480" w:hanging="360"/>
      </w:pPr>
      <w:rPr>
        <w:u w:val="none"/>
      </w:rPr>
    </w:lvl>
    <w:lvl w:ilvl="8" w:tentative="0">
      <w:start w:val="1"/>
      <w:numFmt w:val="bullet"/>
      <w:lvlText w:val="-"/>
      <w:lvlJc w:val="left"/>
      <w:pPr>
        <w:ind w:left="7200" w:hanging="360"/>
      </w:pPr>
      <w:rPr>
        <w:u w:val="none"/>
      </w:rPr>
    </w:lvl>
  </w:abstractNum>
  <w:abstractNum w:abstractNumId="2">
    <w:nsid w:val="0053208E"/>
    <w:multiLevelType w:val="multilevel"/>
    <w:tmpl w:val="0053208E"/>
    <w:lvl w:ilvl="0" w:tentative="0">
      <w:start w:val="3"/>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lef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lef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left"/>
      <w:pPr>
        <w:ind w:left="6480" w:hanging="360"/>
      </w:pPr>
      <w:rPr>
        <w:u w:val="none"/>
      </w:rPr>
    </w:lvl>
  </w:abstractNum>
  <w:abstractNum w:abstractNumId="3">
    <w:nsid w:val="59ADCABA"/>
    <w:multiLevelType w:val="multilevel"/>
    <w:tmpl w:val="59ADCABA"/>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isplayBackgroundShape w:val="1"/>
  <w:documentProtection w:enforcement="0"/>
  <w:defaultTabStop w:val="720"/>
  <w:compat>
    <w:compatSetting w:name="compatibilityMode" w:uri="http://schemas.microsoft.com/office/word" w:val="15"/>
  </w:compat>
  <w:rsids>
    <w:rsidRoot w:val="00000000"/>
    <w:rsid w:val="6BEC55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qFormat="1"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sz w:val="22"/>
      <w:szCs w:val="22"/>
      <w:lang w:val="en"/>
    </w:rPr>
  </w:style>
  <w:style w:type="paragraph" w:styleId="2">
    <w:name w:val="heading 1"/>
    <w:basedOn w:val="1"/>
    <w:next w:val="1"/>
    <w:qFormat/>
    <w:uiPriority w:val="0"/>
    <w:pPr>
      <w:keepNext/>
      <w:keepLines/>
      <w:spacing w:before="400" w:after="120"/>
    </w:pPr>
    <w:rPr>
      <w:rFonts w:ascii="Oswald" w:hAnsi="Oswald" w:eastAsia="Oswald" w:cs="Oswald"/>
      <w:b/>
      <w:color w:val="38761D"/>
      <w:sz w:val="40"/>
      <w:szCs w:val="40"/>
    </w:rPr>
  </w:style>
  <w:style w:type="paragraph" w:styleId="3">
    <w:name w:val="heading 2"/>
    <w:basedOn w:val="1"/>
    <w:next w:val="1"/>
    <w:uiPriority w:val="0"/>
    <w:pPr>
      <w:keepNext/>
      <w:keepLines/>
      <w:spacing w:line="240" w:lineRule="auto"/>
    </w:pPr>
    <w:rPr>
      <w:rFonts w:ascii="Oswald" w:hAnsi="Oswald" w:eastAsia="Oswald" w:cs="Oswald"/>
      <w:b/>
      <w:color w:val="38761D"/>
      <w:sz w:val="28"/>
      <w:szCs w:val="28"/>
    </w:rPr>
  </w:style>
  <w:style w:type="paragraph" w:styleId="4">
    <w:name w:val="heading 3"/>
    <w:basedOn w:val="1"/>
    <w:next w:val="1"/>
    <w:qFormat/>
    <w:uiPriority w:val="0"/>
    <w:pPr>
      <w:keepNext/>
      <w:keepLines/>
      <w:spacing w:line="240" w:lineRule="auto"/>
    </w:pPr>
    <w:rPr>
      <w:rFonts w:ascii="Oswald" w:hAnsi="Oswald" w:eastAsia="Oswald" w:cs="Oswald"/>
      <w:b/>
      <w:color w:val="38761D"/>
      <w:sz w:val="24"/>
      <w:szCs w:val="24"/>
    </w:rPr>
  </w:style>
  <w:style w:type="paragraph" w:styleId="5">
    <w:name w:val="heading 4"/>
    <w:basedOn w:val="1"/>
    <w:next w:val="1"/>
    <w:uiPriority w:val="0"/>
    <w:pPr>
      <w:keepNext/>
      <w:keepLines/>
      <w:spacing w:before="240" w:line="360" w:lineRule="auto"/>
      <w:ind w:left="720" w:firstLine="0"/>
    </w:pPr>
    <w:rPr>
      <w:rFonts w:ascii="Oswald" w:hAnsi="Oswald" w:eastAsia="Oswald" w:cs="Oswald"/>
      <w:b/>
      <w:color w:val="0B5394"/>
      <w:sz w:val="24"/>
      <w:szCs w:val="24"/>
      <w:u w:val="single"/>
    </w:rPr>
  </w:style>
  <w:style w:type="paragraph" w:styleId="6">
    <w:name w:val="heading 5"/>
    <w:basedOn w:val="1"/>
    <w:next w:val="1"/>
    <w:qFormat/>
    <w:uiPriority w:val="0"/>
    <w:pPr>
      <w:keepNext/>
      <w:keepLines/>
      <w:ind w:firstLine="720"/>
    </w:pPr>
    <w:rPr>
      <w:rFonts w:ascii="Oswald" w:hAnsi="Oswald" w:eastAsia="Oswald" w:cs="Oswald"/>
      <w:color w:val="666666"/>
      <w:sz w:val="20"/>
      <w:szCs w:val="20"/>
    </w:rPr>
  </w:style>
  <w:style w:type="paragraph" w:styleId="7">
    <w:name w:val="heading 6"/>
    <w:basedOn w:val="1"/>
    <w:next w:val="1"/>
    <w:uiPriority w:val="0"/>
    <w:pPr>
      <w:keepNext/>
      <w:keepLines/>
      <w:spacing w:before="240" w:after="80"/>
    </w:pPr>
    <w:rPr>
      <w:i/>
      <w:color w:val="666666"/>
      <w:sz w:val="22"/>
      <w:szCs w:val="22"/>
    </w:rPr>
  </w:style>
  <w:style w:type="character" w:default="1" w:styleId="10">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8">
    <w:name w:val="Subtitle"/>
    <w:basedOn w:val="1"/>
    <w:next w:val="1"/>
    <w:qFormat/>
    <w:uiPriority w:val="0"/>
    <w:pPr>
      <w:keepNext/>
      <w:keepLines/>
      <w:spacing w:before="0" w:after="320"/>
    </w:pPr>
    <w:rPr>
      <w:rFonts w:ascii="Arial" w:hAnsi="Arial" w:eastAsia="Arial" w:cs="Arial"/>
      <w:color w:val="666666"/>
      <w:sz w:val="30"/>
      <w:szCs w:val="30"/>
    </w:rPr>
  </w:style>
  <w:style w:type="paragraph" w:styleId="9">
    <w:name w:val="Title"/>
    <w:basedOn w:val="1"/>
    <w:next w:val="1"/>
    <w:uiPriority w:val="0"/>
    <w:pPr>
      <w:keepNext/>
      <w:keepLines/>
      <w:spacing w:before="0" w:after="60"/>
    </w:pPr>
    <w:rPr>
      <w:sz w:val="52"/>
      <w:szCs w:val="52"/>
    </w:rPr>
  </w:style>
  <w:style w:type="table" w:customStyle="1" w:styleId="12">
    <w:name w:val="Table Normal1"/>
    <w:uiPriority w:val="0"/>
  </w:style>
  <w:style w:type="table" w:customStyle="1" w:styleId="13">
    <w:name w:val="_Style 10"/>
    <w:basedOn w:val="12"/>
    <w:uiPriority w:val="0"/>
    <w:tblPr>
      <w:tblLayout w:type="fixed"/>
      <w:tblCellMar>
        <w:top w:w="100" w:type="dxa"/>
        <w:left w:w="100" w:type="dxa"/>
        <w:bottom w:w="100" w:type="dxa"/>
        <w:right w:w="100"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14">
    <w:name w:val="_Style 11"/>
    <w:basedOn w:val="12"/>
    <w:uiPriority w:val="0"/>
    <w:tblPr>
      <w:tblLayout w:type="fixed"/>
      <w:tblCellMar>
        <w:top w:w="100" w:type="dxa"/>
        <w:left w:w="100" w:type="dxa"/>
        <w:bottom w:w="100" w:type="dxa"/>
        <w:right w:w="100" w:type="dxa"/>
      </w:tblCellMar>
    </w:tblPr>
  </w:style>
  <w:style w:type="table" w:customStyle="1" w:styleId="15">
    <w:name w:val="_Style 12"/>
    <w:basedOn w:val="12"/>
    <w:uiPriority w:val="0"/>
    <w:tblPr>
      <w:tblLayout w:type="fixed"/>
      <w:tblCellMar>
        <w:top w:w="100" w:type="dxa"/>
        <w:left w:w="100" w:type="dxa"/>
        <w:bottom w:w="100" w:type="dxa"/>
        <w:right w:w="100" w:type="dxa"/>
      </w:tblCellMar>
    </w:tblPr>
  </w:style>
  <w:style w:type="table" w:customStyle="1" w:styleId="16">
    <w:name w:val="_Style 13"/>
    <w:basedOn w:val="12"/>
    <w:uiPriority w:val="0"/>
    <w:tblPr>
      <w:tblLayout w:type="fixed"/>
      <w:tblCellMar>
        <w:top w:w="100" w:type="dxa"/>
        <w:left w:w="100" w:type="dxa"/>
        <w:bottom w:w="100" w:type="dxa"/>
        <w:right w:w="100" w:type="dxa"/>
      </w:tblCellMar>
    </w:tblPr>
  </w:style>
  <w:style w:type="table" w:customStyle="1" w:styleId="17">
    <w:name w:val="_Style 14"/>
    <w:basedOn w:val="12"/>
    <w:qFormat/>
    <w:uiPriority w:val="0"/>
    <w:tblPr>
      <w:tblLayout w:type="fixed"/>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Office_11.2.0.8893_F1E327BC-269C-435d-A152-05C5408002CA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2019-08-14T07:34:52Z</dcterms:created>
  <dc:creator>user</dc:creator>
  <cp:lastModifiedBy>user</cp:lastModifiedBy>
  <dcterms:modified xsi:type="dcterms:W3CDTF">2019-08-14T07:36:16Z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1033-11.2.0.8893</vt:lpwstr>
  </property>
</Properties>
</file>